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86"/>
      </w:pPr>
      <w:bookmarkStart w:id="0" w:name="标准封面"/>
      <w:bookmarkEnd w:id="0"/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1511300</wp:posOffset>
                </wp:positionV>
                <wp:extent cx="6120765" cy="648335"/>
                <wp:effectExtent l="0" t="0" r="13335" b="18415"/>
                <wp:wrapNone/>
                <wp:docPr id="4" name="首页自画框图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20765" cy="648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6"/>
                              <w:rPr>
                                <w:b w:val="0"/>
                                <w:w w:val="10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</w:rPr>
                              <w:t>黔东南州地方标准</w:t>
                            </w: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4" o:spid="_x0000_s1026" o:spt="202" type="#_x0000_t202" style="position:absolute;left:0pt;margin-left:70.9pt;margin-top:119pt;height:51.05pt;width:481.95pt;mso-position-horizontal-relative:page;mso-position-vertical-relative:page;z-index:251661312;mso-width-relative:page;mso-height-relative:page;" fillcolor="#FFFFFF" filled="t" stroked="f" coordsize="21600,21600" o:gfxdata="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5zsddtoAAAAMAQAADwAAAAAAAAABACAAAAA4AAAAZHJzL2Rvd25yZXYueG1sUEsBAhQA&#10;FAAAAAgAh07iQFLKqqnaAQAAeQMAAA4AAAAAAAAAAQAgAAAAPw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336"/>
                        <w:rPr>
                          <w:b w:val="0"/>
                          <w:w w:val="100"/>
                        </w:rPr>
                      </w:pPr>
                      <w:r>
                        <w:rPr>
                          <w:rFonts w:hint="eastAsia"/>
                          <w:b w:val="0"/>
                        </w:rPr>
                        <w:t>黔东南州地方标准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2737485</wp:posOffset>
                </wp:positionH>
                <wp:positionV relativeFrom="page">
                  <wp:posOffset>755650</wp:posOffset>
                </wp:positionV>
                <wp:extent cx="3960495" cy="914400"/>
                <wp:effectExtent l="0" t="0" r="1905" b="0"/>
                <wp:wrapNone/>
                <wp:docPr id="3" name="首页自画框图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396049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3"/>
                              <w:rPr>
                                <w:w w:val="100"/>
                              </w:rPr>
                            </w:pPr>
                            <w:r>
                              <w:drawing>
                                <wp:inline distT="0" distB="0" distL="0" distR="0">
                                  <wp:extent cx="799465" cy="405765"/>
                                  <wp:effectExtent l="19050" t="0" r="100" b="0"/>
                                  <wp:docPr id="1" name="图片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图片 1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0000" cy="406349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>5226</w:t>
                            </w: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3" o:spid="_x0000_s1026" o:spt="202" type="#_x0000_t202" style="position:absolute;left:0pt;margin-left:215.55pt;margin-top:59.5pt;height:72pt;width:311.85pt;mso-position-horizontal-relative:page;mso-position-vertical-relative:page;z-index:251660288;mso-width-relative:page;mso-height-relative:page;" fillcolor="#FFFFFF" filled="t" stroked="f" coordsize="21600,21600" o:gfxdata="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qKF4C9oAAAAMAQAADwAAAAAAAAABACAAAAA4AAAAZHJzL2Rvd25yZXYueG1sUEsBAhQA&#10;FAAAAAgAh07iQL2O4mPaAQAAeQMAAA4AAAAAAAAAAQAgAAAAPw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343"/>
                        <w:rPr>
                          <w:w w:val="100"/>
                        </w:rPr>
                      </w:pPr>
                      <w:r>
                        <w:drawing>
                          <wp:inline distT="0" distB="0" distL="0" distR="0">
                            <wp:extent cx="799465" cy="405765"/>
                            <wp:effectExtent l="19050" t="0" r="100" b="0"/>
                            <wp:docPr id="1" name="图片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图片 1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0000" cy="406349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>5226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359410</wp:posOffset>
                </wp:positionV>
                <wp:extent cx="1799590" cy="447675"/>
                <wp:effectExtent l="0" t="0" r="10160" b="9525"/>
                <wp:wrapNone/>
                <wp:docPr id="2" name="首页自画框图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79959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33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t xml:space="preserve">ICS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03.080</w:t>
                            </w:r>
                          </w:p>
                          <w:p>
                            <w:pPr>
                              <w:pStyle w:val="333"/>
                              <w:rPr>
                                <w:rFonts w:hint="default" w:eastAsia="黑体"/>
                                <w:lang w:val="en-US" w:eastAsia="zh-CN"/>
                              </w:rPr>
                            </w:pPr>
                            <w:r>
                              <w:t xml:space="preserve">CCS 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A 16</w:t>
                            </w:r>
                          </w:p>
                          <w:p>
                            <w:pPr>
                              <w:pStyle w:val="333"/>
                            </w:pPr>
                          </w:p>
                          <w:p>
                            <w:pPr>
                              <w:pStyle w:val="333"/>
                            </w:pPr>
                          </w:p>
                          <w:p>
                            <w:pPr>
                              <w:pStyle w:val="333"/>
                            </w:pPr>
                          </w:p>
                        </w:txbxContent>
                      </wps:txbx>
                      <wps:bodyPr lIns="0" tIns="0" rIns="91440" bIns="0" upright="true"/>
                    </wps:wsp>
                  </a:graphicData>
                </a:graphic>
              </wp:anchor>
            </w:drawing>
          </mc:Choice>
          <mc:Fallback>
            <w:pict>
              <v:shape id="首页自画框图2" o:spid="_x0000_s1026" o:spt="202" type="#_x0000_t202" style="position:absolute;left:0pt;margin-left:70.9pt;margin-top:28.3pt;height:35.25pt;width:141.7pt;mso-position-horizontal-relative:page;mso-position-vertical-relative:page;z-index:251659264;mso-width-relative:page;mso-height-relative:page;" fillcolor="#FFFFFF" filled="t" stroked="f" coordsize="21600,21600" o:gfxdata="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WAAAAZHJzL1BLAQIUABQAAAAIAIdO4kAterkx2gAA&#10;AAoBAAAPAAAAAAAAAAEAIAAAADgAAABkcnMvZG93bnJldi54bWxQSwECFAAUAAAACACHTuJANs5E&#10;q80BAABfAwAADgAAAAAAAAABACAAAAA/AQAAZHJzL2Uyb0RvYy54bWxQSwUGAAAAAAYABgBZAQAA&#10;fgUAAAAA&#10;">
                <v:fill on="t" focussize="0,0"/>
                <v:stroke on="f"/>
                <v:imagedata o:title=""/>
                <o:lock v:ext="edit" aspectratio="f"/>
                <v:textbox inset="0mm,0mm,2.54mm,0mm">
                  <w:txbxContent>
                    <w:p>
                      <w:pPr>
                        <w:pStyle w:val="333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t xml:space="preserve">ICS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03.080</w:t>
                      </w:r>
                    </w:p>
                    <w:p>
                      <w:pPr>
                        <w:pStyle w:val="333"/>
                        <w:rPr>
                          <w:rFonts w:hint="default" w:eastAsia="黑体"/>
                          <w:lang w:val="en-US" w:eastAsia="zh-CN"/>
                        </w:rPr>
                      </w:pPr>
                      <w:r>
                        <w:t xml:space="preserve">CCS 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A 16</w:t>
                      </w:r>
                    </w:p>
                    <w:p>
                      <w:pPr>
                        <w:pStyle w:val="333"/>
                      </w:pPr>
                    </w:p>
                    <w:p>
                      <w:pPr>
                        <w:pStyle w:val="333"/>
                      </w:pPr>
                    </w:p>
                    <w:p>
                      <w:pPr>
                        <w:pStyle w:val="333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58"/>
        <w:ind w:firstLine="420"/>
      </w:pPr>
    </w:p>
    <w:p>
      <w:pPr>
        <w:pStyle w:val="258"/>
        <w:ind w:firstLine="420"/>
      </w:pP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page">
                  <wp:posOffset>5074920</wp:posOffset>
                </wp:positionH>
                <wp:positionV relativeFrom="page">
                  <wp:posOffset>9759315</wp:posOffset>
                </wp:positionV>
                <wp:extent cx="114935" cy="198120"/>
                <wp:effectExtent l="0" t="0" r="18415" b="11430"/>
                <wp:wrapNone/>
                <wp:docPr id="12" name="首页自画框图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14935" cy="198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499"/>
                            </w:pPr>
                            <w:r>
                              <w:rPr>
                                <w:rFonts w:hint="eastAsia"/>
                              </w:rPr>
                              <w:t>发 布</w:t>
                            </w:r>
                          </w:p>
                        </w:txbxContent>
                      </wps:txbx>
                      <wps:bodyPr wrap="non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首页自画框图12" o:spid="_x0000_s1026" o:spt="202" type="#_x0000_t202" style="position:absolute;left:0pt;margin-left:399.6pt;margin-top:768.45pt;height:15.6pt;width:9.05pt;mso-position-horizontal-relative:page;mso-position-vertical-relative:page;mso-wrap-style:none;z-index:251669504;mso-width-relative:page;mso-height-relative:page;" fillcolor="#FFFFFF" filled="t" stroked="f" coordsize="21600,21600" o:gfxdata="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WAAAAZHJzL1BLAQIUABQAAAAIAIdO4kCalLwP&#10;2QAAAA0BAAAPAAAAAAAAAAEAIAAAADgAAABkcnMvZG93bnJldi54bWxQSwECFAAUAAAACACHTuJA&#10;BgSPstEBAABoAwAADgAAAAAAAAABACAAAAA+AQAAZHJzL2Uyb0RvYy54bWxQSwUGAAAAAAYABgBZ&#10;AQAAgQUAAAAA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99"/>
                      </w:pPr>
                      <w:r>
                        <w:rPr>
                          <w:rFonts w:hint="eastAsia"/>
                        </w:rPr>
                        <w:t>发 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page">
                  <wp:posOffset>2550160</wp:posOffset>
                </wp:positionH>
                <wp:positionV relativeFrom="page">
                  <wp:posOffset>9744075</wp:posOffset>
                </wp:positionV>
                <wp:extent cx="2524760" cy="228600"/>
                <wp:effectExtent l="0" t="0" r="8890" b="0"/>
                <wp:wrapNone/>
                <wp:docPr id="11" name="首页自画框图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52476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341"/>
                            </w:pPr>
                            <w:r>
                              <w:rPr>
                                <w:rFonts w:hint="eastAsia"/>
                              </w:rPr>
                              <w:t>黔东南州市场监督管理局</w:t>
                            </w:r>
                          </w:p>
                        </w:txbxContent>
                      </wps:txbx>
                      <wps:bodyPr wrap="none" lIns="0" tIns="0" rIns="0" bIns="0" upright="true"/>
                    </wps:wsp>
                  </a:graphicData>
                </a:graphic>
              </wp:anchor>
            </w:drawing>
          </mc:Choice>
          <mc:Fallback>
            <w:pict>
              <v:shape id="首页自画框图11" o:spid="_x0000_s1026" o:spt="202" type="#_x0000_t202" style="position:absolute;left:0pt;margin-left:200.8pt;margin-top:767.25pt;height:18pt;width:198.8pt;mso-position-horizontal-relative:page;mso-position-vertical-relative:page;mso-wrap-style:none;z-index:251668480;mso-width-relative:page;mso-height-relative:page;" fillcolor="#FFFFFF" filled="t" stroked="f" coordsize="21600,21600" o:gfxdata="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FgAAAGRycy9QSwECFAAUAAAACACHTuJA4j4W&#10;x9oAAAANAQAADwAAAAAAAAABACAAAAA4AAAAZHJzL2Rvd25yZXYueG1sUEsBAhQAFAAAAAgAh07i&#10;QAJb5ZzRAQAAaQMAAA4AAAAAAAAAAQAgAAAAPwEAAGRycy9lMm9Eb2MueG1sUEsFBgAAAAAGAAYA&#10;WQEAAII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341"/>
                      </w:pPr>
                      <w:r>
                        <w:rPr>
                          <w:rFonts w:hint="eastAsia"/>
                        </w:rPr>
                        <w:t>黔东南州市场监督管理局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9252585</wp:posOffset>
                </wp:positionV>
                <wp:extent cx="6120765" cy="0"/>
                <wp:effectExtent l="0" t="4445" r="0" b="5080"/>
                <wp:wrapNone/>
                <wp:docPr id="10" name="首页自画框图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首页自画框图10" o:spid="_x0000_s1026" o:spt="20" style="position:absolute;left:0pt;margin-left:70.9pt;margin-top:728.55pt;height:0pt;width:481.95pt;mso-position-horizontal-relative:page;mso-position-vertical-relative:page;z-index:251667456;mso-width-relative:page;mso-height-relative:page;" filled="f" stroked="t" coordsize="21600,21600" o:gfxdata="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BUt1P21wAAAA4BAAAPAAAAAAAAAAEAIAAAADgAAABkcnMvZG93bnJldi54&#10;bWxQSwECFAAUAAAACACHTuJA/meeO+UBAACdAwAADgAAAAAAAAABACAAAAA8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page">
                  <wp:posOffset>4140200</wp:posOffset>
                </wp:positionH>
                <wp:positionV relativeFrom="page">
                  <wp:posOffset>8892540</wp:posOffset>
                </wp:positionV>
                <wp:extent cx="2880995" cy="360045"/>
                <wp:effectExtent l="0" t="0" r="14605" b="1905"/>
                <wp:wrapNone/>
                <wp:docPr id="9" name="首页自画框图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8099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91"/>
                            </w:pPr>
                            <w:r>
                              <w:t>20XX-XX-XX实施</w:t>
                            </w: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9" o:spid="_x0000_s1026" o:spt="202" type="#_x0000_t202" style="position:absolute;left:0pt;margin-left:326pt;margin-top:700.2pt;height:28.35pt;width:226.85pt;mso-position-horizontal-relative:page;mso-position-vertical-relative:page;z-index:251666432;mso-width-relative:page;mso-height-relative:page;" fillcolor="#FFFFFF" filled="t" stroked="f" coordsize="21600,21600" o:gfxdata="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3+MF99sAAAAOAQAADwAAAAAAAAABACAAAAA4AAAAZHJzL2Rvd25yZXYueG1sUEsBAhQA&#10;FAAAAAgAh07iQJ90wazZAQAAeQMAAA4AAAAAAAAAAQAgAAAAQA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291"/>
                      </w:pPr>
                      <w:r>
                        <w:t>20XX-XX-XX实施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8892540</wp:posOffset>
                </wp:positionV>
                <wp:extent cx="2879725" cy="360045"/>
                <wp:effectExtent l="0" t="0" r="15875" b="1905"/>
                <wp:wrapNone/>
                <wp:docPr id="8" name="首页自画框图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879725" cy="360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4"/>
                            </w:pPr>
                            <w:r>
                              <w:t>20XX-XX-XX发布</w:t>
                            </w: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8" o:spid="_x0000_s1026" o:spt="202" type="#_x0000_t202" style="position:absolute;left:0pt;margin-left:70.9pt;margin-top:700.2pt;height:28.35pt;width:226.75pt;mso-position-horizontal-relative:page;mso-position-vertical-relative:page;z-index:251665408;mso-width-relative:page;mso-height-relative:page;" fillcolor="#FFFFFF" filled="t" stroked="f" coordsize="21600,21600" o:gfxdata="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FgAAAGRycy9QSwECFAAUAAAA&#10;CACHTuJAFC9loNsAAAANAQAADwAAAAAAAAABACAAAAA4AAAAZHJzL2Rvd25yZXYueG1sUEsBAhQA&#10;FAAAAAgAh07iQHOGJWrZAQAAeQMAAA4AAAAAAAAAAQAgAAAAQAEAAGRycy9lMm9Eb2MueG1sUEsF&#10;BgAAAAAGAAYAWQEAAIsFAAAAAA==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264"/>
                      </w:pPr>
                      <w:r>
                        <w:t>20XX-XX-XX发布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4139565</wp:posOffset>
                </wp:positionV>
                <wp:extent cx="6120765" cy="4320540"/>
                <wp:effectExtent l="0" t="0" r="13335" b="3810"/>
                <wp:wrapNone/>
                <wp:docPr id="7" name="首页自画框图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6120765" cy="4320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8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合约食堂管理规范</w:t>
                            </w:r>
                          </w:p>
                          <w:p>
                            <w:pPr>
                              <w:pStyle w:val="271"/>
                              <w:rPr>
                                <w:rFonts w:hint="eastAsia" w:eastAsia="黑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（征求意见稿）</w:t>
                            </w:r>
                          </w:p>
                          <w:p>
                            <w:pPr>
                              <w:pStyle w:val="272"/>
                            </w:pP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7" o:spid="_x0000_s1026" o:spt="202" type="#_x0000_t202" style="position:absolute;left:0pt;margin-left:70.9pt;margin-top:325.95pt;height:340.2pt;width:481.95pt;mso-position-horizontal-relative:page;mso-position-vertical-relative:page;z-index:251664384;mso-width-relative:page;mso-height-relative:page;" fillcolor="#FFFFFF" filled="t" stroked="f" coordsize="21600,21600" o:gfxdata="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BYAAABkcnMvUEsBAhQA&#10;FAAAAAgAh07iQK8DG6/cAAAADQEAAA8AAAAAAAAAAQAgAAAAOAAAAGRycy9kb3ducmV2LnhtbFBL&#10;AQIUABQAAAAIAIdO4kAF7dvw3AEAAHoDAAAOAAAAAAAAAAEAIAAAAEEBAABkcnMvZTJvRG9jLnht&#10;bFBLBQYAAAAABgAGAFkBAACPBQAAAAA=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268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合约食堂管理规范</w:t>
                      </w:r>
                    </w:p>
                    <w:p>
                      <w:pPr>
                        <w:pStyle w:val="271"/>
                        <w:rPr>
                          <w:rFonts w:hint="eastAsia" w:eastAsia="黑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（征求意见稿）</w:t>
                      </w:r>
                    </w:p>
                    <w:p>
                      <w:pPr>
                        <w:pStyle w:val="272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900430</wp:posOffset>
                </wp:positionH>
                <wp:positionV relativeFrom="page">
                  <wp:posOffset>2699385</wp:posOffset>
                </wp:positionV>
                <wp:extent cx="6120765" cy="0"/>
                <wp:effectExtent l="0" t="4445" r="0" b="5080"/>
                <wp:wrapNone/>
                <wp:docPr id="6" name="首页自画框图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2076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true"/>
                    </wps:wsp>
                  </a:graphicData>
                </a:graphic>
              </wp:anchor>
            </w:drawing>
          </mc:Choice>
          <mc:Fallback>
            <w:pict>
              <v:line id="首页自画框图6" o:spid="_x0000_s1026" o:spt="20" style="position:absolute;left:0pt;margin-left:70.9pt;margin-top:212.55pt;height:0pt;width:481.95pt;mso-position-horizontal-relative:page;mso-position-vertical-relative:page;z-index:251663360;mso-width-relative:page;mso-height-relative:page;" filled="f" stroked="t" coordsize="21600,21600" o:gfxdata="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WAAAAZHJzL1BL&#10;AQIUABQAAAAIAIdO4kBOhSgj1wAAAAwBAAAPAAAAAAAAAAEAIAAAADgAAABkcnMvZG93bnJldi54&#10;bWxQSwECFAAUAAAACACHTuJAefM+pOUBAACbAwAADgAAAAAAAAABACAAAAA8AQAAZHJzL2Uyb0Rv&#10;Yy54bWxQSwUGAAAAAAYABgBZAQAAkw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2520315</wp:posOffset>
                </wp:positionH>
                <wp:positionV relativeFrom="page">
                  <wp:posOffset>2123440</wp:posOffset>
                </wp:positionV>
                <wp:extent cx="4320540" cy="720090"/>
                <wp:effectExtent l="0" t="0" r="3810" b="3810"/>
                <wp:wrapNone/>
                <wp:docPr id="5" name="首页自画框图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320540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265"/>
                            </w:pPr>
                            <w:r>
                              <w:t>DB5226/T XXX-2024</w:t>
                            </w:r>
                          </w:p>
                          <w:p>
                            <w:pPr>
                              <w:pStyle w:val="267"/>
                            </w:pPr>
                          </w:p>
                        </w:txbxContent>
                      </wps:txbx>
                      <wps:bodyPr lIns="0" tIns="0" rIns="91440" bIns="0" upright="tru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首页自画框图5" o:spid="_x0000_s1026" o:spt="202" type="#_x0000_t202" style="position:absolute;left:0pt;margin-left:198.45pt;margin-top:167.2pt;height:56.7pt;width:340.2pt;mso-position-horizontal-relative:page;mso-position-vertical-relative:page;z-index:251662336;mso-width-relative:page;mso-height-relative:page;" fillcolor="#FFFFFF" filled="t" stroked="f" coordsize="21600,21600" o:gfxdata="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WAAAAZHJzL1BLAQIUABQA&#10;AAAIAIdO4kDoZ8Ro3AAAAAwBAAAPAAAAAAAAAAEAIAAAADgAAABkcnMvZG93bnJldi54bWxQSwEC&#10;FAAUAAAACACHTuJAi9OZQNoBAAB5AwAADgAAAAAAAAABACAAAABB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0mm,0mm,2.54mm,0mm" style="mso-fit-shape-to-text:t;">
                  <w:txbxContent>
                    <w:p>
                      <w:pPr>
                        <w:pStyle w:val="265"/>
                      </w:pPr>
                      <w:r>
                        <w:t>DB5226/T XXX-2024</w:t>
                      </w:r>
                    </w:p>
                    <w:p>
                      <w:pPr>
                        <w:pStyle w:val="267"/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pStyle w:val="258"/>
        <w:ind w:firstLine="420"/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7" w:h="16839"/>
          <w:pgMar w:top="283" w:right="1134" w:bottom="1134" w:left="1417" w:header="283" w:footer="1134" w:gutter="0"/>
          <w:pgNumType w:fmt="upperRoman" w:start="1"/>
          <w:cols w:space="425" w:num="1"/>
          <w:titlePg/>
          <w:docGrid w:type="lines" w:linePitch="312" w:charSpace="0"/>
        </w:sectPr>
      </w:pPr>
    </w:p>
    <w:p>
      <w:pPr>
        <w:pStyle w:val="286"/>
        <w:rPr>
          <w:rFonts w:hint="eastAsia"/>
        </w:rPr>
      </w:pPr>
      <w:bookmarkStart w:id="1" w:name="标准目次内容"/>
      <w:bookmarkStart w:id="2" w:name="_Toc162012294"/>
      <w:r>
        <w:rPr>
          <w:rFonts w:hint="eastAsia"/>
        </w:rPr>
        <w:t>目    次</w:t>
      </w:r>
    </w:p>
    <w:p>
      <w:pPr>
        <w:pStyle w:val="19"/>
        <w:tabs>
          <w:tab w:val="right" w:leader="dot" w:pos="9346"/>
        </w:tabs>
        <w:spacing w:before="78" w:after="78"/>
        <w:rPr>
          <w:rFonts w:hAnsi="宋体" w:cstheme="minorBidi"/>
          <w:kern w:val="2"/>
          <w:szCs w:val="22"/>
        </w:rPr>
      </w:pPr>
      <w:r>
        <w:rPr>
          <w:rFonts w:hAnsi="宋体"/>
        </w:rPr>
        <w:fldChar w:fldCharType="begin"/>
      </w:r>
      <w:r>
        <w:rPr>
          <w:rFonts w:hAnsi="宋体"/>
        </w:rPr>
        <w:instrText xml:space="preserve"> TOC \o "1-7" \h \z </w:instrText>
      </w:r>
      <w:r>
        <w:rPr>
          <w:rFonts w:hAnsi="宋体"/>
        </w:rPr>
        <w:fldChar w:fldCharType="separate"/>
      </w:r>
      <w:r>
        <w:fldChar w:fldCharType="begin"/>
      </w:r>
      <w:r>
        <w:instrText xml:space="preserve"> HYPERLINK \l "_Toc162012294" </w:instrText>
      </w:r>
      <w:r>
        <w:fldChar w:fldCharType="separate"/>
      </w:r>
      <w:r>
        <w:rPr>
          <w:rStyle w:val="242"/>
          <w:rFonts w:hint="eastAsia" w:ascii="宋体" w:hAnsi="宋体"/>
        </w:rPr>
        <w:t>前言</w:t>
      </w:r>
      <w:r>
        <w:rPr>
          <w:rFonts w:hAnsi="宋体"/>
        </w:rPr>
        <w:tab/>
      </w:r>
      <w:r>
        <w:rPr>
          <w:rFonts w:hAnsi="宋体"/>
        </w:rPr>
        <w:fldChar w:fldCharType="begin"/>
      </w:r>
      <w:r>
        <w:rPr>
          <w:rFonts w:hAnsi="宋体"/>
        </w:rPr>
        <w:instrText xml:space="preserve"> PAGEREF _Toc162012294 \h </w:instrText>
      </w:r>
      <w:r>
        <w:rPr>
          <w:rFonts w:hAnsi="宋体"/>
        </w:rPr>
        <w:fldChar w:fldCharType="separate"/>
      </w:r>
      <w:r>
        <w:rPr>
          <w:rFonts w:hAnsi="宋体"/>
        </w:rPr>
        <w:t>I</w:t>
      </w:r>
      <w:r>
        <w:rPr>
          <w:rFonts w:hAnsi="宋体"/>
        </w:rPr>
        <w:fldChar w:fldCharType="end"/>
      </w:r>
      <w:r>
        <w:rPr>
          <w:rFonts w:hAnsi="宋体"/>
        </w:rPr>
        <w:fldChar w:fldCharType="end"/>
      </w:r>
    </w:p>
    <w:p>
      <w:pPr>
        <w:pStyle w:val="18"/>
        <w:tabs>
          <w:tab w:val="right" w:leader="dot" w:pos="9346"/>
        </w:tabs>
        <w:spacing w:before="78" w:after="78"/>
        <w:rPr>
          <w:rFonts w:hint="eastAsia" w:hAnsi="宋体" w:eastAsia="宋体" w:cstheme="minorBidi"/>
          <w:kern w:val="2"/>
          <w:szCs w:val="22"/>
          <w:lang w:val="en-US" w:eastAsia="zh-CN"/>
        </w:rPr>
      </w:pPr>
      <w:r>
        <w:fldChar w:fldCharType="begin"/>
      </w:r>
      <w:r>
        <w:instrText xml:space="preserve"> HYPERLINK \l "_Toc162012296" </w:instrText>
      </w:r>
      <w:r>
        <w:fldChar w:fldCharType="separate"/>
      </w:r>
      <w:r>
        <w:rPr>
          <w:rStyle w:val="242"/>
          <w:rFonts w:ascii="宋体" w:hAnsi="宋体"/>
        </w:rPr>
        <w:t>1</w:t>
      </w:r>
      <w:r>
        <w:rPr>
          <w:rStyle w:val="242"/>
          <w:rFonts w:hint="eastAsia" w:ascii="宋体" w:hAnsi="宋体"/>
        </w:rPr>
        <w:t xml:space="preserve"> 范围</w:t>
      </w:r>
      <w:r>
        <w:rPr>
          <w:rFonts w:hAnsi="宋体"/>
        </w:rPr>
        <w:tab/>
      </w:r>
      <w:r>
        <w:rPr>
          <w:rFonts w:hAnsi="宋体"/>
        </w:rPr>
        <w:fldChar w:fldCharType="end"/>
      </w:r>
      <w:r>
        <w:rPr>
          <w:rFonts w:hint="eastAsia" w:hAnsi="宋体"/>
          <w:lang w:val="en-US" w:eastAsia="zh-CN"/>
        </w:rPr>
        <w:t>1</w:t>
      </w:r>
    </w:p>
    <w:p>
      <w:pPr>
        <w:pStyle w:val="18"/>
        <w:tabs>
          <w:tab w:val="right" w:leader="dot" w:pos="9346"/>
        </w:tabs>
        <w:spacing w:before="78" w:after="78"/>
        <w:rPr>
          <w:rFonts w:hint="eastAsia" w:hAnsi="宋体" w:eastAsia="宋体" w:cstheme="minorBidi"/>
          <w:kern w:val="2"/>
          <w:szCs w:val="22"/>
          <w:lang w:val="en-US" w:eastAsia="zh-CN"/>
        </w:rPr>
      </w:pPr>
      <w:r>
        <w:fldChar w:fldCharType="begin"/>
      </w:r>
      <w:r>
        <w:instrText xml:space="preserve"> HYPERLINK \l "_Toc162012297" </w:instrText>
      </w:r>
      <w:r>
        <w:fldChar w:fldCharType="separate"/>
      </w:r>
      <w:r>
        <w:rPr>
          <w:rStyle w:val="242"/>
          <w:rFonts w:ascii="宋体" w:hAnsi="宋体"/>
        </w:rPr>
        <w:t>2</w:t>
      </w:r>
      <w:r>
        <w:rPr>
          <w:rStyle w:val="242"/>
          <w:rFonts w:hint="eastAsia" w:ascii="宋体" w:hAnsi="宋体"/>
        </w:rPr>
        <w:t xml:space="preserve"> 规范性引用文件</w:t>
      </w:r>
      <w:r>
        <w:rPr>
          <w:rFonts w:hAnsi="宋体"/>
        </w:rPr>
        <w:tab/>
      </w:r>
      <w:r>
        <w:rPr>
          <w:rFonts w:hAnsi="宋体"/>
        </w:rPr>
        <w:fldChar w:fldCharType="end"/>
      </w:r>
      <w:r>
        <w:rPr>
          <w:rFonts w:hint="eastAsia" w:hAnsi="宋体"/>
          <w:lang w:val="en-US" w:eastAsia="zh-CN"/>
        </w:rPr>
        <w:t>1</w:t>
      </w:r>
    </w:p>
    <w:p>
      <w:pPr>
        <w:pStyle w:val="18"/>
        <w:tabs>
          <w:tab w:val="right" w:leader="dot" w:pos="9346"/>
        </w:tabs>
        <w:spacing w:before="78" w:after="78"/>
        <w:rPr>
          <w:rFonts w:hint="eastAsia" w:hAnsi="宋体" w:eastAsia="宋体" w:cstheme="minorBidi"/>
          <w:kern w:val="2"/>
          <w:szCs w:val="22"/>
          <w:lang w:val="en-US" w:eastAsia="zh-CN"/>
        </w:rPr>
      </w:pPr>
      <w:r>
        <w:fldChar w:fldCharType="begin"/>
      </w:r>
      <w:r>
        <w:instrText xml:space="preserve"> HYPERLINK \l "_Toc162012298" </w:instrText>
      </w:r>
      <w:r>
        <w:fldChar w:fldCharType="separate"/>
      </w:r>
      <w:r>
        <w:rPr>
          <w:rStyle w:val="242"/>
          <w:rFonts w:ascii="宋体" w:hAnsi="宋体"/>
        </w:rPr>
        <w:t>3</w:t>
      </w:r>
      <w:r>
        <w:rPr>
          <w:rStyle w:val="242"/>
          <w:rFonts w:hint="eastAsia" w:ascii="宋体" w:hAnsi="宋体"/>
        </w:rPr>
        <w:t xml:space="preserve"> 术语和定义</w:t>
      </w:r>
      <w:r>
        <w:rPr>
          <w:rFonts w:hAnsi="宋体"/>
        </w:rPr>
        <w:tab/>
      </w:r>
      <w:r>
        <w:rPr>
          <w:rFonts w:hAnsi="宋体"/>
        </w:rPr>
        <w:fldChar w:fldCharType="end"/>
      </w:r>
      <w:r>
        <w:rPr>
          <w:rFonts w:hint="eastAsia" w:hAnsi="宋体"/>
          <w:lang w:val="en-US" w:eastAsia="zh-CN"/>
        </w:rPr>
        <w:t>1</w:t>
      </w:r>
    </w:p>
    <w:p>
      <w:pPr>
        <w:pStyle w:val="18"/>
        <w:tabs>
          <w:tab w:val="right" w:leader="dot" w:pos="9346"/>
        </w:tabs>
        <w:spacing w:before="78" w:after="78"/>
        <w:rPr>
          <w:rFonts w:hint="eastAsia" w:hAnsi="宋体" w:eastAsia="宋体"/>
          <w:lang w:val="en-US" w:eastAsia="zh-CN"/>
        </w:rPr>
      </w:pPr>
      <w:r>
        <w:rPr>
          <w:rFonts w:hAnsi="宋体"/>
        </w:rPr>
        <w:fldChar w:fldCharType="end"/>
      </w:r>
      <w:bookmarkEnd w:id="1"/>
      <w:r>
        <w:fldChar w:fldCharType="begin"/>
      </w:r>
      <w:r>
        <w:instrText xml:space="preserve"> HYPERLINK \l "_Toc162012298" </w:instrText>
      </w:r>
      <w:r>
        <w:fldChar w:fldCharType="separate"/>
      </w:r>
      <w:r>
        <w:rPr>
          <w:rFonts w:hint="eastAsia"/>
          <w:lang w:val="en-US" w:eastAsia="zh-CN"/>
        </w:rPr>
        <w:t>4</w:t>
      </w:r>
      <w:r>
        <w:rPr>
          <w:rStyle w:val="242"/>
          <w:rFonts w:hint="eastAsia" w:ascii="宋体" w:hAnsi="宋体"/>
        </w:rPr>
        <w:t xml:space="preserve"> </w:t>
      </w:r>
      <w:r>
        <w:rPr>
          <w:rStyle w:val="242"/>
          <w:rFonts w:hint="eastAsia" w:hAnsi="宋体"/>
          <w:lang w:eastAsia="zh-CN"/>
        </w:rPr>
        <w:t>合约规定</w:t>
      </w:r>
      <w:r>
        <w:rPr>
          <w:rFonts w:hAnsi="宋体"/>
        </w:rPr>
        <w:tab/>
      </w:r>
      <w:r>
        <w:rPr>
          <w:rFonts w:hAnsi="宋体"/>
        </w:rPr>
        <w:fldChar w:fldCharType="end"/>
      </w:r>
      <w:r>
        <w:rPr>
          <w:rFonts w:hint="eastAsia" w:hAnsi="宋体"/>
          <w:lang w:val="en-US" w:eastAsia="zh-CN"/>
        </w:rPr>
        <w:t>1</w:t>
      </w:r>
    </w:p>
    <w:p>
      <w:pPr>
        <w:pStyle w:val="18"/>
        <w:tabs>
          <w:tab w:val="right" w:leader="dot" w:pos="9346"/>
        </w:tabs>
        <w:spacing w:before="78" w:after="78"/>
        <w:rPr>
          <w:rFonts w:hAnsi="宋体" w:cstheme="minorBidi"/>
          <w:kern w:val="2"/>
          <w:szCs w:val="22"/>
        </w:rPr>
      </w:pPr>
      <w:r>
        <w:fldChar w:fldCharType="begin"/>
      </w:r>
      <w:r>
        <w:instrText xml:space="preserve"> HYPERLINK \l "_Toc162012298" </w:instrText>
      </w:r>
      <w:r>
        <w:fldChar w:fldCharType="separate"/>
      </w:r>
      <w:r>
        <w:rPr>
          <w:rFonts w:hint="eastAsia"/>
          <w:lang w:val="en-US" w:eastAsia="zh-CN"/>
        </w:rPr>
        <w:t xml:space="preserve">5 </w:t>
      </w:r>
      <w:r>
        <w:rPr>
          <w:rStyle w:val="242"/>
          <w:rFonts w:hint="eastAsia" w:hAnsi="宋体"/>
          <w:lang w:eastAsia="zh-CN"/>
        </w:rPr>
        <w:t>总体要求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2</w:t>
      </w:r>
      <w:r>
        <w:rPr>
          <w:rFonts w:hAnsi="宋体"/>
        </w:rPr>
        <w:fldChar w:fldCharType="end"/>
      </w:r>
    </w:p>
    <w:p>
      <w:pPr>
        <w:pStyle w:val="18"/>
        <w:tabs>
          <w:tab w:val="right" w:leader="dot" w:pos="9346"/>
        </w:tabs>
        <w:spacing w:before="78" w:after="78"/>
        <w:rPr>
          <w:rFonts w:hAnsi="宋体"/>
        </w:rPr>
      </w:pPr>
      <w:r>
        <w:fldChar w:fldCharType="begin"/>
      </w:r>
      <w:r>
        <w:instrText xml:space="preserve"> HYPERLINK \l "_Toc162012298" </w:instrText>
      </w:r>
      <w:r>
        <w:fldChar w:fldCharType="separate"/>
      </w:r>
      <w:r>
        <w:rPr>
          <w:rFonts w:hint="eastAsia"/>
          <w:lang w:val="en-US" w:eastAsia="zh-CN"/>
        </w:rPr>
        <w:t>6 监督</w:t>
      </w:r>
      <w:r>
        <w:rPr>
          <w:rStyle w:val="242"/>
          <w:rFonts w:hint="eastAsia" w:hAnsi="宋体"/>
          <w:lang w:eastAsia="zh-CN"/>
        </w:rPr>
        <w:t>改进</w:t>
      </w:r>
      <w:r>
        <w:rPr>
          <w:rFonts w:hAnsi="宋体"/>
        </w:rPr>
        <w:tab/>
      </w:r>
      <w:r>
        <w:rPr>
          <w:rFonts w:hint="eastAsia" w:hAnsi="宋体"/>
          <w:lang w:val="en-US" w:eastAsia="zh-CN"/>
        </w:rPr>
        <w:t>3</w:t>
      </w:r>
      <w:r>
        <w:rPr>
          <w:rFonts w:hAnsi="宋体"/>
        </w:rPr>
        <w:fldChar w:fldCharType="end"/>
      </w:r>
    </w:p>
    <w:p>
      <w:pPr>
        <w:pStyle w:val="18"/>
        <w:tabs>
          <w:tab w:val="right" w:leader="dot" w:pos="9346"/>
        </w:tabs>
        <w:spacing w:before="78" w:after="78"/>
        <w:rPr>
          <w:rFonts w:hAnsi="宋体"/>
        </w:rPr>
      </w:pPr>
    </w:p>
    <w:p>
      <w:pPr>
        <w:pStyle w:val="18"/>
        <w:tabs>
          <w:tab w:val="right" w:leader="dot" w:pos="9346"/>
        </w:tabs>
        <w:spacing w:before="78" w:after="78"/>
        <w:rPr>
          <w:rFonts w:hAnsi="宋体"/>
        </w:rPr>
      </w:pPr>
    </w:p>
    <w:p>
      <w:pPr>
        <w:pStyle w:val="18"/>
        <w:tabs>
          <w:tab w:val="right" w:leader="dot" w:pos="9346"/>
        </w:tabs>
        <w:spacing w:before="78" w:after="78"/>
        <w:rPr>
          <w:rFonts w:hAnsi="宋体"/>
        </w:rPr>
      </w:pPr>
    </w:p>
    <w:p>
      <w:pPr>
        <w:pStyle w:val="256"/>
        <w:rPr>
          <w:rFonts w:hint="eastAsia"/>
        </w:rPr>
      </w:pPr>
    </w:p>
    <w:p>
      <w:pPr>
        <w:pStyle w:val="256"/>
        <w:rPr>
          <w:rFonts w:hint="eastAsia"/>
        </w:rPr>
      </w:pPr>
    </w:p>
    <w:p>
      <w:pPr>
        <w:pStyle w:val="256"/>
        <w:rPr>
          <w:rFonts w:hint="eastAsia"/>
        </w:rPr>
      </w:pPr>
    </w:p>
    <w:p>
      <w:pPr>
        <w:pStyle w:val="256"/>
        <w:rPr>
          <w:rFonts w:hint="eastAsia"/>
        </w:rPr>
      </w:pPr>
    </w:p>
    <w:p>
      <w:pPr>
        <w:pStyle w:val="256"/>
        <w:rPr>
          <w:rFonts w:hint="eastAsia"/>
        </w:rPr>
      </w:pPr>
    </w:p>
    <w:p>
      <w:pPr>
        <w:pStyle w:val="256"/>
        <w:jc w:val="both"/>
        <w:rPr>
          <w:rFonts w:hint="eastAsia"/>
        </w:rPr>
      </w:pPr>
    </w:p>
    <w:p>
      <w:pPr>
        <w:pStyle w:val="256"/>
        <w:rPr>
          <w:rFonts w:hint="eastAsia"/>
        </w:rPr>
      </w:pPr>
      <w:r>
        <w:rPr>
          <w:rFonts w:hint="eastAsia"/>
        </w:rPr>
        <w:t>前    言</w:t>
      </w:r>
      <w:bookmarkEnd w:id="2"/>
    </w:p>
    <w:p>
      <w:pPr>
        <w:pStyle w:val="258"/>
        <w:ind w:firstLine="420"/>
        <w:rPr>
          <w:rFonts w:hint="eastAsia"/>
        </w:rPr>
      </w:pPr>
      <w:r>
        <w:rPr>
          <w:rFonts w:hint="eastAsia"/>
        </w:rPr>
        <w:t>本文件按照GB/T 1.1—2020《标准化工作导则  第1部分：标准化文件的结构和起草规则》的规定起草。</w:t>
      </w:r>
    </w:p>
    <w:p>
      <w:pPr>
        <w:pStyle w:val="258"/>
        <w:ind w:firstLine="420"/>
        <w:rPr>
          <w:rFonts w:hAnsi="宋体"/>
        </w:rPr>
      </w:pPr>
      <w:r>
        <w:rPr>
          <w:rFonts w:hint="eastAsia" w:hAnsi="宋体"/>
        </w:rPr>
        <w:t>请注意本文件的某些内容可能涉及专利。本文件的发布机构不承担识别专利的责任。</w:t>
      </w:r>
    </w:p>
    <w:p>
      <w:pPr>
        <w:ind w:firstLine="420" w:firstLineChars="200"/>
        <w:rPr>
          <w:rFonts w:hint="eastAsia" w:ascii="宋体" w:hAnsi="宋体"/>
          <w:kern w:val="0"/>
          <w:szCs w:val="20"/>
        </w:rPr>
      </w:pPr>
      <w:r>
        <w:rPr>
          <w:rFonts w:hint="eastAsia" w:ascii="宋体" w:hAnsi="宋体"/>
          <w:kern w:val="0"/>
          <w:szCs w:val="20"/>
        </w:rPr>
        <w:t>本文件由天柱县渡马镇共和村</w:t>
      </w:r>
      <w:r>
        <w:rPr>
          <w:rFonts w:hint="eastAsia" w:ascii="宋体" w:hAnsi="宋体"/>
          <w:kern w:val="0"/>
          <w:szCs w:val="20"/>
          <w:lang w:eastAsia="zh-CN"/>
        </w:rPr>
        <w:t>民</w:t>
      </w:r>
      <w:bookmarkStart w:id="8" w:name="_GoBack"/>
      <w:bookmarkEnd w:id="8"/>
      <w:r>
        <w:rPr>
          <w:rFonts w:hint="eastAsia" w:ascii="宋体" w:hAnsi="宋体"/>
          <w:kern w:val="0"/>
          <w:szCs w:val="20"/>
        </w:rPr>
        <w:t>委员会</w:t>
      </w:r>
      <w:r>
        <w:rPr>
          <w:rFonts w:hint="eastAsia" w:hAnsi="宋体"/>
        </w:rPr>
        <w:t>提出。</w:t>
      </w:r>
    </w:p>
    <w:p>
      <w:pPr>
        <w:pStyle w:val="258"/>
        <w:ind w:firstLine="420"/>
        <w:rPr>
          <w:rFonts w:hint="eastAsia"/>
        </w:rPr>
      </w:pPr>
      <w:r>
        <w:rPr>
          <w:rFonts w:hint="eastAsia" w:hAnsi="宋体"/>
        </w:rPr>
        <w:t>本文件由黔东南州</w:t>
      </w:r>
      <w:r>
        <w:rPr>
          <w:rFonts w:hint="eastAsia" w:hAnsi="宋体"/>
          <w:lang w:eastAsia="zh-CN"/>
        </w:rPr>
        <w:t>委社会工作部</w:t>
      </w:r>
      <w:r>
        <w:rPr>
          <w:rFonts w:hint="eastAsia" w:hAnsi="宋体"/>
        </w:rPr>
        <w:t>归口。</w:t>
      </w:r>
    </w:p>
    <w:p>
      <w:pPr>
        <w:pStyle w:val="258"/>
        <w:ind w:firstLine="420"/>
        <w:rPr>
          <w:rFonts w:hint="eastAsia"/>
          <w:color w:val="auto"/>
        </w:rPr>
      </w:pPr>
      <w:r>
        <w:rPr>
          <w:rFonts w:hint="eastAsia" w:hAnsi="宋体"/>
          <w:color w:val="auto"/>
        </w:rPr>
        <w:t>本文件起草单位：天柱县渡马镇共和村</w:t>
      </w:r>
      <w:r>
        <w:rPr>
          <w:rFonts w:hint="eastAsia" w:hAnsi="宋体"/>
          <w:color w:val="auto"/>
          <w:lang w:eastAsia="zh-CN"/>
        </w:rPr>
        <w:t>民</w:t>
      </w:r>
      <w:r>
        <w:rPr>
          <w:rFonts w:hint="eastAsia" w:hAnsi="宋体"/>
          <w:color w:val="auto"/>
        </w:rPr>
        <w:t>委员会、黔东南州食品药品检验检测中心</w:t>
      </w:r>
      <w:r>
        <w:rPr>
          <w:rFonts w:hint="eastAsia" w:hAnsi="宋体"/>
          <w:color w:val="auto"/>
          <w:lang w:eastAsia="zh-CN"/>
        </w:rPr>
        <w:t>、黔东南民族职业技术学院</w:t>
      </w:r>
      <w:r>
        <w:rPr>
          <w:rFonts w:hint="eastAsia" w:hAnsi="宋体"/>
          <w:color w:val="auto"/>
        </w:rPr>
        <w:t>。</w:t>
      </w:r>
    </w:p>
    <w:p>
      <w:pPr>
        <w:pStyle w:val="258"/>
        <w:ind w:firstLine="420"/>
        <w:rPr>
          <w:rFonts w:hint="eastAsia"/>
        </w:rPr>
      </w:pPr>
      <w:r>
        <w:rPr>
          <w:rFonts w:hint="eastAsia" w:hAnsi="宋体"/>
        </w:rPr>
        <w:t>本文件主要起草人：杨永成、</w:t>
      </w:r>
      <w:r>
        <w:rPr>
          <w:rFonts w:hint="eastAsia" w:hAnsi="宋体"/>
          <w:lang w:eastAsia="zh-CN"/>
        </w:rPr>
        <w:t>邹大维、崔俊、</w:t>
      </w:r>
      <w:r>
        <w:rPr>
          <w:rFonts w:hint="eastAsia" w:hAnsi="宋体"/>
        </w:rPr>
        <w:t>唐安厚。</w:t>
      </w:r>
    </w:p>
    <w:p>
      <w:pPr>
        <w:pStyle w:val="258"/>
        <w:ind w:firstLine="420"/>
        <w:sectPr>
          <w:headerReference r:id="rId9" w:type="default"/>
          <w:footerReference r:id="rId10" w:type="default"/>
          <w:pgSz w:w="11907" w:h="16839"/>
          <w:pgMar w:top="1417" w:right="1134" w:bottom="1134" w:left="1417" w:header="1417" w:footer="1134" w:gutter="0"/>
          <w:pgNumType w:fmt="upperRoman" w:start="1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/>
          <w:sz w:val="32"/>
          <w:szCs w:val="32"/>
        </w:rPr>
      </w:pPr>
      <w:bookmarkStart w:id="3" w:name="标准目次"/>
      <w:bookmarkEnd w:id="3"/>
      <w:r>
        <w:rPr>
          <w:rFonts w:hint="eastAsia" w:ascii="黑体" w:hAnsi="黑体" w:eastAsia="黑体"/>
          <w:sz w:val="32"/>
          <w:szCs w:val="32"/>
          <w:lang w:eastAsia="zh-CN"/>
        </w:rPr>
        <w:t>合约食堂管理</w:t>
      </w:r>
      <w:r>
        <w:rPr>
          <w:rFonts w:hint="eastAsia" w:ascii="黑体" w:hAnsi="黑体" w:eastAsia="黑体"/>
          <w:sz w:val="32"/>
          <w:szCs w:val="32"/>
        </w:rPr>
        <w:t>规范</w:t>
      </w:r>
    </w:p>
    <w:p>
      <w:pPr>
        <w:pStyle w:val="25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460" w:lineRule="exact"/>
        <w:textAlignment w:val="auto"/>
      </w:pPr>
      <w:r>
        <w:rPr>
          <w:rFonts w:hint="eastAsia"/>
        </w:rPr>
        <w:t>范围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本文件规定了</w:t>
      </w:r>
      <w:r>
        <w:rPr>
          <w:rFonts w:hint="eastAsia"/>
          <w:lang w:eastAsia="zh-CN"/>
        </w:rPr>
        <w:t>合约食堂</w:t>
      </w:r>
      <w:r>
        <w:rPr>
          <w:rFonts w:hint="eastAsia"/>
        </w:rPr>
        <w:t>的术语和定义、</w:t>
      </w:r>
      <w:r>
        <w:rPr>
          <w:rFonts w:hint="eastAsia"/>
          <w:lang w:eastAsia="zh-CN"/>
        </w:rPr>
        <w:t>合约规定、</w:t>
      </w:r>
      <w:r>
        <w:rPr>
          <w:rFonts w:hint="eastAsia"/>
        </w:rPr>
        <w:t>总体要求、</w:t>
      </w:r>
      <w:r>
        <w:rPr>
          <w:rFonts w:hint="eastAsia"/>
          <w:lang w:eastAsia="zh-CN"/>
        </w:rPr>
        <w:t>监督</w:t>
      </w:r>
      <w:r>
        <w:rPr>
          <w:rFonts w:hint="eastAsia"/>
        </w:rPr>
        <w:t>与改进。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本文件适用于</w:t>
      </w:r>
      <w:r>
        <w:rPr>
          <w:rFonts w:hint="eastAsia"/>
          <w:lang w:eastAsia="zh-CN"/>
        </w:rPr>
        <w:t>合约食堂</w:t>
      </w:r>
      <w:r>
        <w:rPr>
          <w:rFonts w:hint="eastAsia"/>
        </w:rPr>
        <w:t>的</w:t>
      </w:r>
      <w:r>
        <w:rPr>
          <w:rFonts w:hint="eastAsia"/>
          <w:lang w:eastAsia="zh-CN"/>
        </w:rPr>
        <w:t>管理</w:t>
      </w:r>
      <w:r>
        <w:rPr>
          <w:rFonts w:hint="eastAsia"/>
        </w:rPr>
        <w:t>。</w:t>
      </w:r>
    </w:p>
    <w:p>
      <w:pPr>
        <w:pStyle w:val="25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460" w:lineRule="exact"/>
        <w:textAlignment w:val="auto"/>
      </w:pPr>
      <w:r>
        <w:rPr>
          <w:rFonts w:hint="eastAsia"/>
        </w:rPr>
        <w:t>规范性引用文件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下列文件中的</w:t>
      </w:r>
      <w:r>
        <w:t>内容通过文中</w:t>
      </w:r>
      <w:r>
        <w:rPr>
          <w:rFonts w:hint="eastAsia"/>
        </w:rPr>
        <w:t>的</w:t>
      </w:r>
      <w:r>
        <w:t>规范性引用而构成本文件必不可少的条款。其中</w:t>
      </w:r>
      <w:r>
        <w:rPr>
          <w:rFonts w:hint="eastAsia"/>
        </w:rPr>
        <w:t>，</w:t>
      </w:r>
      <w:r>
        <w:t>注日期的引用文件，</w:t>
      </w:r>
      <w:r>
        <w:rPr>
          <w:rFonts w:hint="eastAsia"/>
        </w:rPr>
        <w:t>仅</w:t>
      </w:r>
      <w:r>
        <w:t>该日期对应的版本</w:t>
      </w:r>
      <w:r>
        <w:rPr>
          <w:rFonts w:hint="eastAsia"/>
        </w:rPr>
        <w:t>适用</w:t>
      </w:r>
      <w:r>
        <w:t>于本文件；不注日期的引用文件，其最新版本（</w:t>
      </w:r>
      <w:r>
        <w:rPr>
          <w:rFonts w:hint="eastAsia"/>
        </w:rPr>
        <w:t>包括</w:t>
      </w:r>
      <w:r>
        <w:t>所有的修改单）</w:t>
      </w:r>
      <w:r>
        <w:rPr>
          <w:rFonts w:hint="eastAsia"/>
        </w:rPr>
        <w:t>适用</w:t>
      </w:r>
      <w:r>
        <w:t>于本文件</w:t>
      </w:r>
      <w:r>
        <w:rPr>
          <w:rFonts w:hint="eastAsia"/>
        </w:rPr>
        <w:t>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GB 2894  安全标志及其使用导则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GB 5749   生活饮用水卫生标准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 xml:space="preserve">GB 15630 </w:t>
      </w:r>
      <w:r>
        <w:t xml:space="preserve"> 消防安全标志设置要求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/>
        </w:rPr>
      </w:pPr>
      <w:r>
        <w:fldChar w:fldCharType="begin"/>
      </w:r>
      <w:r>
        <w:instrText xml:space="preserve"> HYPERLINK "http://www.csres.com/detail/326610.html" \t "http://www.csres.com/detail/_blank" </w:instrText>
      </w:r>
      <w:r>
        <w:fldChar w:fldCharType="separate"/>
      </w:r>
      <w:r>
        <w:rPr>
          <w:rFonts w:hint="eastAsia"/>
        </w:rPr>
        <w:t xml:space="preserve">GB 37487 </w:t>
      </w:r>
      <w:r>
        <w:rPr>
          <w:rFonts w:hint="eastAsia"/>
        </w:rPr>
        <w:fldChar w:fldCharType="end"/>
      </w:r>
      <w:r>
        <w:rPr>
          <w:rFonts w:hint="eastAsia"/>
        </w:rPr>
        <w:t xml:space="preserve"> 公共场所卫生管理规范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/>
        </w:rPr>
      </w:pPr>
      <w:r>
        <w:rPr>
          <w:rFonts w:hint="eastAsia"/>
        </w:rPr>
        <w:t>GB 31654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食品安全国家标准 餐饮服务通用卫生规范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GB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14930.1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食品安全国家标准洗涤剂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/>
        </w:rPr>
      </w:pPr>
      <w:r>
        <w:rPr>
          <w:rFonts w:hint="eastAsia"/>
        </w:rPr>
        <w:t>GB/T 10001.1  公共信息图形符号 第1部分：通用符号</w:t>
      </w:r>
    </w:p>
    <w:p>
      <w:pPr>
        <w:pStyle w:val="25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460" w:lineRule="exact"/>
        <w:textAlignment w:val="auto"/>
      </w:pPr>
      <w:r>
        <w:rPr>
          <w:rFonts w:hint="eastAsia"/>
        </w:rPr>
        <w:t>术语</w:t>
      </w:r>
      <w:r>
        <w:t>和定义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</w:pPr>
      <w:r>
        <w:rPr>
          <w:rFonts w:hint="eastAsia"/>
        </w:rPr>
        <w:t>下列术语和定义适用于本文件。</w:t>
      </w:r>
    </w:p>
    <w:p>
      <w:pPr>
        <w:pStyle w:val="32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</w:pPr>
      <w:r>
        <w:t xml:space="preserve"> </w:t>
      </w:r>
    </w:p>
    <w:p>
      <w:pPr>
        <w:pStyle w:val="323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textAlignment w:val="auto"/>
        <w:rPr>
          <w:rFonts w:hint="eastAsia" w:eastAsia="黑体"/>
          <w:lang w:eastAsia="zh-CN"/>
        </w:rPr>
      </w:pPr>
      <w:r>
        <w:rPr>
          <w:rFonts w:hint="eastAsia"/>
          <w:lang w:eastAsia="zh-CN"/>
        </w:rPr>
        <w:t>合约食堂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以村（寨）为单位，</w:t>
      </w:r>
      <w:r>
        <w:rPr>
          <w:rFonts w:hint="eastAsia" w:ascii="宋体" w:hAnsi="宋体" w:cs="宋体"/>
          <w:lang w:eastAsia="zh-CN"/>
        </w:rPr>
        <w:t>利用</w:t>
      </w:r>
      <w:r>
        <w:rPr>
          <w:rFonts w:hint="eastAsia" w:ascii="宋体" w:hAnsi="宋体" w:cs="宋体"/>
        </w:rPr>
        <w:t>闲置学校、家祠、老村委办公楼、闲置房屋等</w:t>
      </w:r>
      <w:r>
        <w:rPr>
          <w:rFonts w:hint="eastAsia" w:ascii="宋体" w:hAnsi="宋体" w:cs="宋体"/>
          <w:lang w:eastAsia="zh-CN"/>
        </w:rPr>
        <w:t>构建，为村民</w:t>
      </w:r>
      <w:r>
        <w:rPr>
          <w:rFonts w:hint="eastAsia" w:ascii="宋体" w:hAnsi="宋体" w:cs="宋体"/>
        </w:rPr>
        <w:t>自主商议约定办理红白喜事宴席</w:t>
      </w:r>
      <w:r>
        <w:rPr>
          <w:rFonts w:hint="eastAsia" w:ascii="宋体" w:hAnsi="宋体" w:cs="宋体"/>
          <w:lang w:eastAsia="zh-CN"/>
        </w:rPr>
        <w:t>、议事、重要节日活动集聚就餐的场所</w:t>
      </w:r>
      <w:r>
        <w:rPr>
          <w:rFonts w:hint="eastAsia" w:ascii="宋体" w:hAnsi="宋体" w:cs="宋体"/>
        </w:rPr>
        <w:t>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hAnsi="Times New Roman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eastAsia" w:hAnsi="Times New Roman" w:cs="Times New Roman"/>
          <w:lang w:val="en-US" w:eastAsia="zh-CN"/>
        </w:rPr>
        <w:t xml:space="preserve"> 合约规定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cs="Times New Roman"/>
          <w:lang w:val="en-US" w:eastAsia="zh-CN"/>
        </w:rPr>
        <w:t>4</w:t>
      </w:r>
      <w:r>
        <w:rPr>
          <w:rFonts w:hint="eastAsia" w:hAnsi="Times New Roman" w:cs="Times New Roman"/>
          <w:lang w:val="en-US" w:eastAsia="zh-CN"/>
        </w:rPr>
        <w:t>.1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合约食堂由当地村民合约设置，相关设施设备由村民集资或由集体资金添置，属于集体公用财产，由当地寨管委管理，当地村民自觉遵守和保护。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4.2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合约食堂只承接婚丧嫁娶酒席，不办无事酒。喜事办酒时间不超过1天，丧事根据各地乡规民约办理。不承办乔迁、升学、生日、参军、开业等酒席。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4.3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酒席实行申报备案制度，由承办人向寨管委提出申请,并签订食品安全承诺书、环境卫生承诺书，向村级备案后方可举办。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color w:val="auto"/>
          <w:lang w:val="en-US" w:eastAsia="zh-CN"/>
        </w:rPr>
        <w:t xml:space="preserve">4.4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所办酒席提倡勤俭节约、反对攀比浪费，酒席桌数、每桌菜品数、烟酒价格、每桌酒席总价以及所收单份礼金，按当地村规民约或寨管委规定执行。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4.5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办酒时，水电、生活垃圾处置等费用由承办人负责。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szCs w:val="21"/>
          <w:lang w:val="en-US" w:eastAsia="zh-CN" w:bidi="ar-SA"/>
        </w:rPr>
        <w:t xml:space="preserve">4.6 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 w:bidi="ar-SA"/>
        </w:rPr>
        <w:t>有条件的合约食堂在闲置时可进行对外租用、对外经营，租金或盈利由寨管委管理，用于合约食堂日常维护，资金使用定期对村民公示，接受村民监督。</w:t>
      </w:r>
    </w:p>
    <w:p>
      <w:pPr>
        <w:pStyle w:val="25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2" w:after="312" w:line="460" w:lineRule="exact"/>
        <w:ind w:leftChars="0"/>
        <w:textAlignment w:val="auto"/>
      </w:pPr>
      <w:r>
        <w:rPr>
          <w:rFonts w:hint="eastAsia"/>
          <w:lang w:val="en-US" w:eastAsia="zh-CN"/>
        </w:rPr>
        <w:t xml:space="preserve">5  </w:t>
      </w:r>
      <w:r>
        <w:rPr>
          <w:rFonts w:hint="eastAsia"/>
          <w:lang w:eastAsia="zh-CN"/>
        </w:rPr>
        <w:t>总体</w:t>
      </w:r>
      <w:r>
        <w:rPr>
          <w:rFonts w:hint="eastAsia"/>
        </w:rPr>
        <w:t>要求</w:t>
      </w:r>
      <w:r>
        <w:rPr>
          <w:rFonts w:hint="eastAsia"/>
          <w:lang w:val="en-US" w:eastAsia="zh-CN"/>
        </w:rPr>
        <w:t xml:space="preserve">   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</w:pPr>
      <w:r>
        <w:rPr>
          <w:rFonts w:hint="eastAsia"/>
          <w:lang w:val="en-US" w:eastAsia="zh-CN"/>
        </w:rPr>
        <w:t>5.1</w:t>
      </w:r>
      <w:r>
        <w:rPr>
          <w:rFonts w:hint="eastAsia"/>
        </w:rPr>
        <w:t>场所</w:t>
      </w:r>
    </w:p>
    <w:p>
      <w:pPr>
        <w:pStyle w:val="261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5.1.1</w:t>
      </w:r>
      <w:r>
        <w:rPr>
          <w:rFonts w:hint="eastAsia" w:hAnsi="黑体" w:cs="黑体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应设在自然寨村民居住相对集中，地势平坦、交通便利、水电畅通、远离污染源。提倡利用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</w:rPr>
        <w:t>闲置学校、家祠、老村委办公楼、闲置房屋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lang w:eastAsia="zh-CN"/>
        </w:rPr>
        <w:t>等场所设</w:t>
      </w:r>
      <w:r>
        <w:rPr>
          <w:rFonts w:hint="eastAsia" w:asciiTheme="minorEastAsia" w:hAnsiTheme="minorEastAsia" w:eastAsiaTheme="minorEastAsia" w:cstheme="minorEastAsia"/>
          <w:b w:val="0"/>
          <w:bCs w:val="0"/>
          <w:lang w:eastAsia="zh-CN"/>
        </w:rPr>
        <w:t>立。</w:t>
      </w:r>
      <w:r>
        <w:rPr>
          <w:rFonts w:hint="eastAsia" w:asciiTheme="minorEastAsia" w:hAnsiTheme="minorEastAsia" w:eastAsiaTheme="minorEastAsia" w:cstheme="minorEastAsia"/>
        </w:rPr>
        <w:t xml:space="preserve"> </w:t>
      </w:r>
    </w:p>
    <w:p>
      <w:pPr>
        <w:pStyle w:val="528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 xml:space="preserve">5.1.2  </w:t>
      </w:r>
      <w:r>
        <w:rPr>
          <w:rFonts w:hint="eastAsia"/>
        </w:rPr>
        <w:t>环境</w:t>
      </w:r>
      <w:r>
        <w:rPr>
          <w:rFonts w:hint="eastAsia"/>
          <w:lang w:eastAsia="zh-CN"/>
        </w:rPr>
        <w:t>应</w:t>
      </w:r>
      <w:r>
        <w:rPr>
          <w:rFonts w:hint="eastAsia"/>
        </w:rPr>
        <w:t>干净</w:t>
      </w:r>
      <w:r>
        <w:rPr>
          <w:rFonts w:hint="eastAsia"/>
          <w:lang w:eastAsia="zh-CN"/>
        </w:rPr>
        <w:t>、卫生、</w:t>
      </w:r>
      <w:r>
        <w:rPr>
          <w:rFonts w:hint="eastAsia"/>
        </w:rPr>
        <w:t>整洁，通风</w:t>
      </w:r>
      <w:r>
        <w:rPr>
          <w:rFonts w:hint="eastAsia"/>
          <w:lang w:eastAsia="zh-CN"/>
        </w:rPr>
        <w:t>良好</w:t>
      </w:r>
      <w:r>
        <w:rPr>
          <w:rFonts w:hint="eastAsia"/>
        </w:rPr>
        <w:t>，地面无积水。</w:t>
      </w:r>
    </w:p>
    <w:p>
      <w:pPr>
        <w:pStyle w:val="261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5.1.</w:t>
      </w:r>
      <w:r>
        <w:rPr>
          <w:rFonts w:hint="eastAsia" w:hAnsi="黑体" w:cs="黑体"/>
          <w:b w:val="0"/>
          <w:bCs w:val="0"/>
          <w:color w:val="auto"/>
          <w:lang w:val="en-US" w:eastAsia="zh-CN"/>
        </w:rPr>
        <w:t xml:space="preserve">3  </w:t>
      </w:r>
      <w:r>
        <w:rPr>
          <w:rFonts w:hint="eastAsia" w:asciiTheme="minorEastAsia" w:hAnsiTheme="minorEastAsia" w:eastAsiaTheme="minorEastAsia" w:cstheme="minorEastAsia"/>
          <w:lang w:eastAsia="zh-CN"/>
        </w:rPr>
        <w:t>应单独设置食品库房、餐具存放间等场所。</w:t>
      </w:r>
    </w:p>
    <w:p>
      <w:pPr>
        <w:pStyle w:val="261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5.1.</w:t>
      </w:r>
      <w:r>
        <w:rPr>
          <w:rFonts w:hint="eastAsia" w:hAnsi="黑体" w:cs="黑体"/>
          <w:b w:val="0"/>
          <w:bCs w:val="0"/>
          <w:color w:val="auto"/>
          <w:lang w:val="en-US" w:eastAsia="zh-CN"/>
        </w:rPr>
        <w:t xml:space="preserve">4  </w:t>
      </w:r>
      <w:r>
        <w:rPr>
          <w:rFonts w:hint="eastAsia" w:asciiTheme="minorEastAsia" w:hAnsiTheme="minorEastAsia" w:eastAsiaTheme="minorEastAsia" w:cstheme="minorEastAsia"/>
        </w:rPr>
        <w:t>应设置</w:t>
      </w:r>
      <w:r>
        <w:rPr>
          <w:rFonts w:hint="eastAsia" w:asciiTheme="minorEastAsia" w:hAnsiTheme="minorEastAsia" w:eastAsiaTheme="minorEastAsia" w:cstheme="minorEastAsia"/>
          <w:lang w:eastAsia="zh-CN"/>
        </w:rPr>
        <w:t>食品处置区、就餐区、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清洁区、卫生</w:t>
      </w:r>
      <w:r>
        <w:rPr>
          <w:rFonts w:hint="eastAsia" w:asciiTheme="minorEastAsia" w:hAnsiTheme="minorEastAsia" w:eastAsiaTheme="minorEastAsia" w:cstheme="minorEastAsia"/>
        </w:rPr>
        <w:t>间等，且配置有充电、WiFi等便民设施。</w:t>
      </w:r>
    </w:p>
    <w:p>
      <w:pPr>
        <w:pStyle w:val="261"/>
        <w:keepNext w:val="0"/>
        <w:keepLines w:val="0"/>
        <w:pageBreakBefore w:val="0"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="黑体" w:hAnsi="黑体" w:eastAsia="黑体" w:cs="黑体"/>
          <w:b w:val="0"/>
          <w:bCs w:val="0"/>
          <w:color w:val="auto"/>
          <w:lang w:val="en-US" w:eastAsia="zh-CN"/>
        </w:rPr>
        <w:t>5.1.</w:t>
      </w:r>
      <w:r>
        <w:rPr>
          <w:rFonts w:hint="eastAsia" w:hAnsi="黑体" w:cs="黑体"/>
          <w:b w:val="0"/>
          <w:bCs w:val="0"/>
          <w:color w:val="auto"/>
          <w:lang w:val="en-US" w:eastAsia="zh-CN"/>
        </w:rPr>
        <w:t xml:space="preserve">5  </w:t>
      </w:r>
      <w:r>
        <w:rPr>
          <w:rFonts w:hint="eastAsia" w:asciiTheme="minorEastAsia" w:hAnsiTheme="minorEastAsia" w:eastAsiaTheme="minorEastAsia" w:cstheme="minorEastAsia"/>
        </w:rPr>
        <w:t>场所</w:t>
      </w:r>
      <w:bookmarkStart w:id="4" w:name="_Hlk118376855"/>
      <w:r>
        <w:rPr>
          <w:rFonts w:hint="eastAsia" w:asciiTheme="minorEastAsia" w:hAnsiTheme="minorEastAsia" w:eastAsiaTheme="minorEastAsia" w:cstheme="minorEastAsia"/>
        </w:rPr>
        <w:t>卫生应符</w:t>
      </w:r>
      <w:r>
        <w:rPr>
          <w:rFonts w:hint="eastAsia" w:asciiTheme="minorEastAsia" w:hAnsiTheme="minorEastAsia" w:eastAsiaTheme="minorEastAsia" w:cstheme="minorEastAsia"/>
          <w:lang w:eastAsia="zh-CN"/>
        </w:rPr>
        <w:t>合GB 31654的</w:t>
      </w:r>
      <w:bookmarkEnd w:id="4"/>
      <w:r>
        <w:rPr>
          <w:rFonts w:hint="eastAsia" w:asciiTheme="minorEastAsia" w:hAnsiTheme="minorEastAsia" w:eastAsiaTheme="minorEastAsia" w:cstheme="minorEastAsia"/>
        </w:rPr>
        <w:t>规定</w:t>
      </w:r>
      <w:r>
        <w:rPr>
          <w:rFonts w:hint="eastAsia" w:asciiTheme="minorEastAsia" w:hAnsiTheme="minorEastAsia" w:eastAsiaTheme="minorEastAsia" w:cstheme="minorEastAsia"/>
          <w:lang w:eastAsia="zh-CN"/>
        </w:rPr>
        <w:t>、用水应符合</w:t>
      </w:r>
      <w:r>
        <w:rPr>
          <w:rFonts w:hint="eastAsia" w:asciiTheme="minorEastAsia" w:hAnsiTheme="minorEastAsia" w:eastAsiaTheme="minorEastAsia" w:cstheme="minorEastAsia"/>
        </w:rPr>
        <w:t>GB 5749</w:t>
      </w:r>
      <w:r>
        <w:rPr>
          <w:rFonts w:hint="eastAsia" w:asciiTheme="minorEastAsia" w:hAnsiTheme="minorEastAsia" w:eastAsiaTheme="minorEastAsia" w:cstheme="minorEastAsia"/>
          <w:lang w:eastAsia="zh-CN"/>
        </w:rPr>
        <w:t>的规定</w:t>
      </w:r>
      <w:r>
        <w:rPr>
          <w:rFonts w:hint="eastAsia" w:asciiTheme="minorEastAsia" w:hAnsiTheme="minorEastAsia" w:eastAsiaTheme="minorEastAsia" w:cstheme="minorEastAsia"/>
        </w:rPr>
        <w:t>。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5.2  标识标志</w:t>
      </w:r>
    </w:p>
    <w:p>
      <w:pPr>
        <w:pStyle w:val="25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</w:pPr>
      <w:r>
        <w:rPr>
          <w:rFonts w:hint="eastAsia" w:ascii="黑体" w:hAnsi="黑体" w:eastAsia="黑体" w:cs="黑体"/>
          <w:lang w:val="en-US" w:eastAsia="zh-CN"/>
        </w:rPr>
        <w:t xml:space="preserve">5.2.1  </w:t>
      </w:r>
      <w:r>
        <w:rPr>
          <w:rFonts w:hint="eastAsia"/>
        </w:rPr>
        <w:t>应</w:t>
      </w:r>
      <w:r>
        <w:rPr>
          <w:rFonts w:hint="eastAsia"/>
          <w:lang w:eastAsia="zh-CN"/>
        </w:rPr>
        <w:t>有明显的</w:t>
      </w:r>
      <w:r>
        <w:rPr>
          <w:rFonts w:hint="eastAsia" w:hAnsi="宋体"/>
          <w:lang w:eastAsia="zh-CN"/>
        </w:rPr>
        <w:t>合约食堂</w:t>
      </w:r>
      <w:r>
        <w:rPr>
          <w:rFonts w:hint="eastAsia"/>
          <w:lang w:eastAsia="zh-CN"/>
        </w:rPr>
        <w:t>标识</w:t>
      </w:r>
      <w:r>
        <w:rPr>
          <w:rFonts w:hint="eastAsia"/>
        </w:rPr>
        <w:t>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default" w:eastAsia="黑体"/>
          <w:lang w:val="en-US" w:eastAsia="zh-CN"/>
        </w:rPr>
      </w:pPr>
      <w:r>
        <w:rPr>
          <w:rFonts w:hint="eastAsia" w:ascii="黑体" w:hAnsi="黑体" w:eastAsia="黑体"/>
          <w:lang w:val="en-US" w:eastAsia="zh-CN"/>
        </w:rPr>
        <w:t>5</w:t>
      </w:r>
      <w:r>
        <w:rPr>
          <w:rFonts w:hint="eastAsia" w:ascii="黑体" w:hAnsi="黑体" w:eastAsia="黑体"/>
        </w:rPr>
        <w:t>.</w:t>
      </w:r>
      <w:r>
        <w:rPr>
          <w:rFonts w:hint="eastAsia" w:ascii="黑体" w:hAnsi="黑体" w:eastAsia="黑体"/>
          <w:lang w:val="en-US" w:eastAsia="zh-CN"/>
        </w:rPr>
        <w:t>2</w:t>
      </w:r>
      <w:r>
        <w:rPr>
          <w:rFonts w:hint="eastAsia" w:ascii="黑体" w:hAnsi="黑体" w:eastAsia="黑体"/>
        </w:rPr>
        <w:t xml:space="preserve">.2  </w:t>
      </w:r>
      <w:r>
        <w:rPr>
          <w:rFonts w:hint="eastAsia"/>
        </w:rPr>
        <w:t>安全标志应符合GB 2894的规定，</w:t>
      </w:r>
      <w:r>
        <w:t>消防安全标志</w:t>
      </w:r>
      <w:r>
        <w:rPr>
          <w:rFonts w:hint="eastAsia"/>
        </w:rPr>
        <w:t>应符合GB 15630的规定，通用符号应符合GB/T 10001.1的规定。</w:t>
      </w:r>
    </w:p>
    <w:p>
      <w:pPr>
        <w:pStyle w:val="260"/>
        <w:keepNext w:val="0"/>
        <w:keepLines w:val="0"/>
        <w:pageBreakBefore w:val="0"/>
        <w:widowControl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</w:pPr>
      <w:r>
        <w:rPr>
          <w:rFonts w:hint="eastAsia"/>
          <w:lang w:val="en-US" w:eastAsia="zh-CN"/>
        </w:rPr>
        <w:t>5.3</w:t>
      </w:r>
      <w:r>
        <w:rPr>
          <w:rFonts w:hint="eastAsia"/>
        </w:rPr>
        <w:t>设施设备</w:t>
      </w:r>
    </w:p>
    <w:p>
      <w:pPr>
        <w:pStyle w:val="261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</w:rPr>
      </w:pPr>
      <w:r>
        <w:rPr>
          <w:rFonts w:hint="eastAsia"/>
          <w:lang w:val="en-US" w:eastAsia="zh-CN"/>
        </w:rPr>
        <w:t xml:space="preserve">5.3.1  </w:t>
      </w:r>
      <w:r>
        <w:rPr>
          <w:rFonts w:hint="eastAsia" w:asciiTheme="minorEastAsia" w:hAnsiTheme="minorEastAsia" w:eastAsiaTheme="minorEastAsia" w:cstheme="minorEastAsia"/>
        </w:rPr>
        <w:t>应配置</w:t>
      </w:r>
      <w:r>
        <w:rPr>
          <w:rFonts w:hint="eastAsia" w:asciiTheme="minorEastAsia" w:hAnsiTheme="minorEastAsia" w:eastAsiaTheme="minorEastAsia" w:cstheme="minorEastAsia"/>
          <w:kern w:val="2"/>
          <w:sz w:val="21"/>
          <w:szCs w:val="21"/>
          <w:lang w:val="en-US" w:eastAsia="zh-CN" w:bidi="ar-SA"/>
        </w:rPr>
        <w:t>桌椅板凳、厨具餐具、冰箱、消毒设施</w:t>
      </w:r>
      <w:r>
        <w:rPr>
          <w:rFonts w:hint="eastAsia" w:asciiTheme="minorEastAsia" w:hAnsiTheme="minorEastAsia" w:eastAsiaTheme="minorEastAsia" w:cstheme="minorEastAsia"/>
        </w:rPr>
        <w:t>等</w:t>
      </w:r>
      <w:r>
        <w:rPr>
          <w:rFonts w:hint="eastAsia"/>
        </w:rPr>
        <w:t>。</w:t>
      </w:r>
    </w:p>
    <w:p>
      <w:pPr>
        <w:pStyle w:val="528"/>
        <w:keepNext w:val="0"/>
        <w:keepLines w:val="0"/>
        <w:pageBreakBefore w:val="0"/>
        <w:widowControl/>
        <w:numPr>
          <w:ilvl w:val="2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lang w:val="en-US" w:eastAsia="zh-CN"/>
        </w:rPr>
        <w:t xml:space="preserve">5.3.2 </w:t>
      </w:r>
      <w:r>
        <w:rPr>
          <w:rFonts w:hint="eastAsia"/>
        </w:rPr>
        <w:t>食品加工设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备使用后应清理，餐具定期消毒</w:t>
      </w:r>
      <w:r>
        <w:rPr>
          <w:rFonts w:hint="eastAsia" w:cs="Times New Roman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不应重复使用一次性餐饮具</w:t>
      </w:r>
      <w:r>
        <w:rPr>
          <w:rFonts w:hint="eastAsia" w:cs="Times New Roman"/>
          <w:sz w:val="21"/>
          <w:lang w:val="en-US" w:eastAsia="zh-CN" w:bidi="ar-SA"/>
        </w:rPr>
        <w:t>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 xml:space="preserve">5.3.3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餐厨废弃物应清除</w:t>
      </w:r>
      <w:r>
        <w:rPr>
          <w:rFonts w:hint="eastAsia" w:cs="Times New Roman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废弃物存放设施应清洁，必要时消毒。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>5.3.4</w:t>
      </w:r>
      <w:r>
        <w:rPr>
          <w:rFonts w:hint="eastAsia" w:cs="Times New Roman"/>
          <w:sz w:val="21"/>
          <w:lang w:val="en-US" w:eastAsia="zh-CN" w:bidi="ar-SA"/>
        </w:rPr>
        <w:t xml:space="preserve">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设施卫生应符合GB 31654、GB 37487的规定、洗涤剂应符合GB14930.1的规定。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>5.4 人员管理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 xml:space="preserve">5.4.1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应配备相应的管理和服务人员，满足合约食堂的需求。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default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 xml:space="preserve">5.4.2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管理人员由</w:t>
      </w:r>
      <w:r>
        <w:rPr>
          <w:rFonts w:hint="eastAsia" w:cs="Times New Roman"/>
          <w:sz w:val="21"/>
          <w:lang w:val="en-US" w:eastAsia="zh-CN" w:bidi="ar-SA"/>
        </w:rPr>
        <w:t>村民推荐或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寨管委会指定。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0" w:firstLineChars="0"/>
        <w:textAlignment w:val="auto"/>
        <w:rPr>
          <w:rFonts w:hint="default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>5.4.3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 xml:space="preserve"> 厨艺及厨房工作人员应具备以下</w:t>
      </w:r>
      <w:r>
        <w:rPr>
          <w:rFonts w:hint="eastAsia" w:cs="Times New Roman"/>
          <w:sz w:val="21"/>
          <w:lang w:val="en-US" w:eastAsia="zh-CN" w:bidi="ar-SA"/>
        </w:rPr>
        <w:t>条件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：</w:t>
      </w:r>
    </w:p>
    <w:p>
      <w:pPr>
        <w:pStyle w:val="258"/>
        <w:keepNext w:val="0"/>
        <w:keepLines w:val="0"/>
        <w:pageBreakBefore w:val="0"/>
        <w:widowControl/>
        <w:numPr>
          <w:ilvl w:val="0"/>
          <w:numId w:val="3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应身体健康，每年健康检查，取得健康证明</w:t>
      </w:r>
      <w:r>
        <w:rPr>
          <w:rFonts w:hint="eastAsia" w:cs="Times New Roman"/>
          <w:sz w:val="21"/>
          <w:lang w:val="en-US" w:eastAsia="zh-CN" w:bidi="ar-SA"/>
        </w:rPr>
        <w:t>；</w:t>
      </w:r>
    </w:p>
    <w:p>
      <w:pPr>
        <w:pStyle w:val="258"/>
        <w:keepNext w:val="0"/>
        <w:keepLines w:val="0"/>
        <w:pageBreakBefore w:val="0"/>
        <w:widowControl/>
        <w:numPr>
          <w:ilvl w:val="0"/>
          <w:numId w:val="3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cs="Times New Roman"/>
          <w:sz w:val="21"/>
          <w:lang w:val="en-US" w:eastAsia="zh-CN" w:bidi="ar-SA"/>
        </w:rPr>
        <w:t>应具有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良好的个人卫生</w:t>
      </w:r>
      <w:r>
        <w:rPr>
          <w:rFonts w:hint="eastAsia" w:cs="Times New Roman"/>
          <w:sz w:val="21"/>
          <w:lang w:val="en-US" w:eastAsia="zh-CN" w:bidi="ar-SA"/>
        </w:rPr>
        <w:t>习惯；</w:t>
      </w:r>
    </w:p>
    <w:p>
      <w:pPr>
        <w:pStyle w:val="258"/>
        <w:keepNext w:val="0"/>
        <w:keepLines w:val="0"/>
        <w:pageBreakBefore w:val="0"/>
        <w:widowControl/>
        <w:numPr>
          <w:ilvl w:val="0"/>
          <w:numId w:val="3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cs="Times New Roman"/>
          <w:sz w:val="21"/>
          <w:lang w:val="en-US" w:eastAsia="zh-CN" w:bidi="ar-SA"/>
        </w:rPr>
        <w:t>应配备相应的工作服，衣着整洁；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420" w:firstLineChars="20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cs="Times New Roman"/>
          <w:sz w:val="21"/>
          <w:lang w:val="en-US" w:eastAsia="zh-CN" w:bidi="ar-SA"/>
        </w:rPr>
        <w:t>d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）熟悉合约食堂</w:t>
      </w:r>
      <w:r>
        <w:rPr>
          <w:rFonts w:hint="eastAsia" w:cs="Times New Roman"/>
          <w:sz w:val="21"/>
          <w:lang w:val="en-US" w:eastAsia="zh-CN" w:bidi="ar-SA"/>
        </w:rPr>
        <w:t>办理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流程、熟悉厨具及其他物品的摆放</w:t>
      </w:r>
      <w:r>
        <w:rPr>
          <w:rFonts w:hint="eastAsia" w:cs="Times New Roman"/>
          <w:sz w:val="21"/>
          <w:lang w:val="en-US" w:eastAsia="zh-CN" w:bidi="ar-SA"/>
        </w:rPr>
        <w:t>；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cs="Times New Roman"/>
          <w:sz w:val="21"/>
          <w:lang w:val="en-US" w:eastAsia="zh-CN" w:bidi="ar-SA"/>
        </w:rPr>
        <w:t>e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）熟悉当地饮食习惯、村民公认、具有一定的厨艺和奉献精神。</w:t>
      </w:r>
    </w:p>
    <w:p>
      <w:pPr>
        <w:pStyle w:val="258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宋体" w:hAnsi="Times New Roman" w:eastAsia="宋体" w:cs="Times New Roman"/>
          <w:sz w:val="21"/>
          <w:lang w:val="en-US" w:eastAsia="zh-CN" w:bidi="ar-SA"/>
        </w:rPr>
      </w:pPr>
      <w:r>
        <w:rPr>
          <w:rFonts w:hint="eastAsia" w:ascii="黑体" w:hAnsi="黑体" w:eastAsia="黑体" w:cs="黑体"/>
          <w:sz w:val="21"/>
          <w:lang w:val="en-US" w:eastAsia="zh-CN" w:bidi="ar-SA"/>
        </w:rPr>
        <w:t xml:space="preserve">5.4.4 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其他人员应熟悉合约食堂</w:t>
      </w:r>
      <w:r>
        <w:rPr>
          <w:rFonts w:hint="eastAsia" w:cs="Times New Roman"/>
          <w:sz w:val="21"/>
          <w:lang w:val="en-US" w:eastAsia="zh-CN" w:bidi="ar-SA"/>
        </w:rPr>
        <w:t>办理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流程</w:t>
      </w:r>
      <w:r>
        <w:rPr>
          <w:rFonts w:hint="eastAsia" w:hAnsi="Times New Roman" w:cs="Times New Roman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精神饱满</w:t>
      </w:r>
      <w:r>
        <w:rPr>
          <w:rFonts w:hint="eastAsia" w:cs="Times New Roman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举止文明</w:t>
      </w:r>
      <w:r>
        <w:rPr>
          <w:rFonts w:hint="eastAsia" w:cs="Times New Roman"/>
          <w:sz w:val="21"/>
          <w:lang w:val="en-US" w:eastAsia="zh-CN" w:bidi="ar-SA"/>
        </w:rPr>
        <w:t>，</w:t>
      </w:r>
      <w:r>
        <w:rPr>
          <w:rFonts w:hint="eastAsia" w:ascii="宋体" w:hAnsi="Times New Roman" w:eastAsia="宋体" w:cs="Times New Roman"/>
          <w:sz w:val="21"/>
          <w:lang w:val="en-US" w:eastAsia="zh-CN" w:bidi="ar-SA"/>
        </w:rPr>
        <w:t>姿态端正</w:t>
      </w:r>
      <w:r>
        <w:rPr>
          <w:rFonts w:hint="eastAsia" w:hAnsi="Times New Roman" w:cs="Times New Roman"/>
          <w:sz w:val="21"/>
          <w:lang w:val="en-US" w:eastAsia="zh-CN" w:bidi="ar-SA"/>
        </w:rPr>
        <w:t>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hAnsi="黑体" w:cs="黑体"/>
          <w:lang w:val="en-US" w:eastAsia="zh-CN"/>
        </w:rPr>
      </w:pPr>
      <w:bookmarkStart w:id="5" w:name="_Toc152231139"/>
      <w:r>
        <w:rPr>
          <w:rFonts w:hint="eastAsia" w:ascii="黑体" w:hAnsi="黑体" w:eastAsia="黑体" w:cs="黑体"/>
          <w:lang w:val="en-US" w:eastAsia="zh-CN"/>
        </w:rPr>
        <w:t>6  监督</w:t>
      </w:r>
      <w:bookmarkEnd w:id="5"/>
      <w:r>
        <w:rPr>
          <w:rFonts w:hint="eastAsia" w:hAnsi="黑体" w:cs="黑体"/>
          <w:lang w:val="en-US" w:eastAsia="zh-CN"/>
        </w:rPr>
        <w:t>与改进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6.1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应主动接受相关部门和群众对合约食堂管理、环境卫生、服务态度等监督，定期听取相关部门及群众意见和建议。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6.2 </w:t>
      </w:r>
      <w:r>
        <w:rPr>
          <w:rFonts w:hint="eastAsia" w:asciiTheme="minorEastAsia" w:hAnsiTheme="minorEastAsia" w:eastAsiaTheme="minorEastAsia" w:cstheme="minorEastAsia"/>
        </w:rPr>
        <w:t>应建立投诉渠道，做好投诉记录，由专人负责投诉处理。</w:t>
      </w:r>
    </w:p>
    <w:p>
      <w:pPr>
        <w:pStyle w:val="260"/>
        <w:keepNext w:val="0"/>
        <w:keepLines w:val="0"/>
        <w:pageBreakBefore w:val="0"/>
        <w:numPr>
          <w:ilvl w:val="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460" w:lineRule="exact"/>
        <w:ind w:leftChars="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 xml:space="preserve">6.3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寨管委应经常性巡查、检查，应对发现的有关问题即时整改。并对整改结果跟踪评价，持续改进服务质量。</w:t>
      </w:r>
      <w:bookmarkStart w:id="6" w:name="标准前言"/>
      <w:bookmarkEnd w:id="6"/>
    </w:p>
    <w:p>
      <w:pPr>
        <w:pStyle w:val="258"/>
        <w:ind w:left="0" w:leftChars="0" w:firstLine="0" w:firstLineChars="0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</w:p>
    <w:p>
      <w:pPr>
        <w:pStyle w:val="258"/>
        <w:ind w:left="0" w:leftChars="0" w:firstLine="0" w:firstLineChars="0"/>
        <w:rPr>
          <w:rFonts w:hint="eastAsia" w:ascii="黑体" w:hAnsi="Times New Roman" w:eastAsia="黑体" w:cs="Times New Roman"/>
          <w:sz w:val="21"/>
          <w:szCs w:val="21"/>
          <w:lang w:val="en-US" w:eastAsia="zh-CN" w:bidi="ar-SA"/>
        </w:rPr>
      </w:pPr>
    </w:p>
    <w:p>
      <w:pPr>
        <w:pStyle w:val="258"/>
        <w:ind w:left="0" w:leftChars="0" w:firstLine="0" w:firstLineChars="0"/>
        <w:jc w:val="both"/>
        <w:rPr>
          <w:rFonts w:hint="default" w:eastAsia="宋体"/>
          <w:u w:val="none"/>
          <w:lang w:val="en-US" w:eastAsia="zh-CN"/>
        </w:rPr>
      </w:pPr>
      <w:bookmarkStart w:id="7" w:name="标准内容"/>
      <w:bookmarkEnd w:id="7"/>
      <w:r>
        <w:rPr>
          <w:rFonts w:hint="eastAsia"/>
          <w:u w:val="none"/>
          <w:lang w:val="en-US" w:eastAsia="zh-CN"/>
        </w:rPr>
        <w:t xml:space="preserve">                    </w:t>
      </w:r>
      <w:r>
        <w:rPr>
          <w:rFonts w:hint="eastAsia"/>
          <w:b/>
          <w:bCs/>
          <w:u w:val="none"/>
          <w:lang w:val="en-US" w:eastAsia="zh-CN"/>
        </w:rPr>
        <w:t xml:space="preserve">      _________________________</w:t>
      </w: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4"/>
          <w:szCs w:val="24"/>
          <w:highlight w:val="none"/>
          <w:lang w:val="en-US" w:eastAsia="zh-CN"/>
        </w:rPr>
        <w:t xml:space="preserve">_      </w:t>
      </w:r>
    </w:p>
    <w:sectPr>
      <w:headerReference r:id="rId11" w:type="default"/>
      <w:footerReference r:id="rId12" w:type="default"/>
      <w:pgSz w:w="11907" w:h="16839"/>
      <w:pgMar w:top="1417" w:right="1134" w:bottom="1134" w:left="1417" w:header="1417" w:footer="1134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Microsoft YaHei UI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Britannic Bold">
    <w:altName w:val="Noto Nastaliq Urdu"/>
    <w:panose1 w:val="020B0903060703020204"/>
    <w:charset w:val="00"/>
    <w:family w:val="swiss"/>
    <w:pitch w:val="default"/>
    <w:sig w:usb0="00000000" w:usb1="00000000" w:usb2="00000000" w:usb3="00000000" w:csb0="20000001" w:csb1="00000000"/>
  </w:font>
  <w:font w:name="华文细黑">
    <w:altName w:val="汉仪中等线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Arial Black">
    <w:altName w:val="Times New Roman"/>
    <w:panose1 w:val="020B0A04020102020204"/>
    <w:charset w:val="00"/>
    <w:family w:val="swiss"/>
    <w:pitch w:val="default"/>
    <w:sig w:usb0="00000000" w:usb1="00000000" w:usb2="00000000" w:usb3="00000000" w:csb0="2000009F" w:csb1="DFD70000"/>
  </w:font>
  <w:font w:name="Arial Unicode MS">
    <w:altName w:val="Times New Roman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PAGE  </w:instrText>
    </w:r>
    <w:r>
      <w:rPr>
        <w:rStyle w:val="234"/>
      </w:rPr>
      <w:fldChar w:fldCharType="separate"/>
    </w:r>
    <w:r>
      <w:rPr>
        <w:rStyle w:val="234"/>
      </w:rPr>
      <w:t>1</w:t>
    </w:r>
    <w:r>
      <w:rPr>
        <w:rStyle w:val="234"/>
      </w:rPr>
      <w:fldChar w:fldCharType="end"/>
    </w:r>
  </w:p>
  <w:p>
    <w:pPr>
      <w:pStyle w:val="252"/>
      <w:ind w:right="360" w:firstLine="360"/>
      <w:rPr>
        <w:rStyle w:val="234"/>
      </w:rPr>
    </w:pP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PAGE  </w:instrText>
    </w:r>
    <w:r>
      <w:rPr>
        <w:rStyle w:val="234"/>
      </w:rPr>
      <w:fldChar w:fldCharType="separate"/>
    </w:r>
    <w:r>
      <w:rPr>
        <w:rStyle w:val="234"/>
      </w:rPr>
      <w:t>II</w:t>
    </w:r>
    <w:r>
      <w:rPr>
        <w:rStyle w:val="234"/>
      </w:rPr>
      <w:fldChar w:fldCharType="end"/>
    </w:r>
  </w:p>
  <w:p>
    <w:pPr>
      <w:pStyle w:val="251"/>
      <w:ind w:right="360" w:firstLine="360"/>
      <w:rPr>
        <w:rStyle w:val="234"/>
      </w:rPr>
    </w:pPr>
  </w:p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PAGE  </w:instrText>
    </w:r>
    <w:r>
      <w:rPr>
        <w:rStyle w:val="234"/>
      </w:rPr>
      <w:fldChar w:fldCharType="separate"/>
    </w:r>
    <w:r>
      <w:rPr>
        <w:rStyle w:val="234"/>
      </w:rPr>
      <w:t>I</w:t>
    </w:r>
    <w:r>
      <w:rPr>
        <w:rStyle w:val="234"/>
      </w:rPr>
      <w:fldChar w:fldCharType="end"/>
    </w:r>
  </w:p>
  <w:p>
    <w:pPr>
      <w:pStyle w:val="252"/>
      <w:ind w:right="360" w:firstLine="360"/>
      <w:rPr>
        <w:rStyle w:val="234"/>
      </w:rPr>
    </w:pPr>
  </w:p>
  <w:p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  <w:framePr w:wrap="around" w:vAnchor="text" w:hAnchor="margin" w:xAlign="outside" w:y="1"/>
      <w:rPr>
        <w:rStyle w:val="234"/>
      </w:rPr>
    </w:pPr>
    <w:r>
      <w:rPr>
        <w:rStyle w:val="234"/>
      </w:rPr>
      <w:fldChar w:fldCharType="begin"/>
    </w:r>
    <w:r>
      <w:rPr>
        <w:rStyle w:val="234"/>
      </w:rPr>
      <w:instrText xml:space="preserve">PAGE  </w:instrText>
    </w:r>
    <w:r>
      <w:rPr>
        <w:rStyle w:val="234"/>
      </w:rPr>
      <w:fldChar w:fldCharType="separate"/>
    </w:r>
    <w:r>
      <w:rPr>
        <w:rStyle w:val="234"/>
      </w:rPr>
      <w:t>1</w:t>
    </w:r>
    <w:r>
      <w:rPr>
        <w:rStyle w:val="234"/>
      </w:rPr>
      <w:fldChar w:fldCharType="end"/>
    </w:r>
  </w:p>
  <w:p>
    <w:pPr>
      <w:pStyle w:val="252"/>
      <w:ind w:right="360" w:firstLine="360"/>
      <w:rPr>
        <w:rStyle w:val="234"/>
      </w:rPr>
    </w:pP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</w:pPr>
    <w:r>
      <w:t>DB5226/T XXX-2024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4"/>
    </w:pPr>
    <w:r>
      <w:t>DB5226/T XXX-2024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5"/>
    </w:pPr>
    <w:r>
      <w:t xml:space="preserve">  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</w:pPr>
    <w:r>
      <w:t>DB5226/T XXX-2024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53"/>
    </w:pPr>
    <w:r>
      <w:t>DB5226/T XXX-2024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7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5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42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20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50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3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9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6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6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30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079102AD"/>
    <w:multiLevelType w:val="multilevel"/>
    <w:tmpl w:val="079102AD"/>
    <w:lvl w:ilvl="0" w:tentative="0">
      <w:start w:val="1"/>
      <w:numFmt w:val="decimal"/>
      <w:pStyle w:val="304"/>
      <w:suff w:val="nothing"/>
      <w:lvlText w:val="注%1："/>
      <w:lvlJc w:val="left"/>
      <w:pPr>
        <w:ind w:left="811" w:hanging="448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u w:val="none"/>
        <w:vertAlign w:val="baseline"/>
      </w:rPr>
    </w:lvl>
    <w:lvl w:ilvl="1" w:tentative="0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1">
    <w:nsid w:val="07ED3FEA"/>
    <w:multiLevelType w:val="multilevel"/>
    <w:tmpl w:val="07ED3FEA"/>
    <w:lvl w:ilvl="0" w:tentative="0">
      <w:start w:val="1"/>
      <w:numFmt w:val="none"/>
      <w:lvlText w:val="%1"/>
      <w:lvlJc w:val="left"/>
      <w:pPr>
        <w:ind w:left="425" w:hanging="425"/>
      </w:pPr>
      <w:rPr>
        <w:rFonts w:hint="eastAsia"/>
      </w:rPr>
    </w:lvl>
    <w:lvl w:ilvl="1" w:tentative="0">
      <w:start w:val="1"/>
      <w:numFmt w:val="decimal"/>
      <w:pStyle w:val="519"/>
      <w:suff w:val="nothing"/>
      <w:lvlText w:val="%10.%2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2" w:tentative="0">
      <w:start w:val="1"/>
      <w:numFmt w:val="decimal"/>
      <w:pStyle w:val="511"/>
      <w:suff w:val="nothing"/>
      <w:lvlText w:val="%10.%2.%3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3" w:tentative="0">
      <w:start w:val="1"/>
      <w:numFmt w:val="decimal"/>
      <w:pStyle w:val="513"/>
      <w:suff w:val="nothing"/>
      <w:lvlText w:val="%10.%2.%3.%4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4" w:tentative="0">
      <w:start w:val="1"/>
      <w:numFmt w:val="decimal"/>
      <w:pStyle w:val="515"/>
      <w:suff w:val="nothing"/>
      <w:lvlText w:val="%10.%2.%3.%4.%5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5" w:tentative="0">
      <w:start w:val="1"/>
      <w:numFmt w:val="decimal"/>
      <w:pStyle w:val="517"/>
      <w:suff w:val="nothing"/>
      <w:lvlText w:val="%10.%2.%3.%4.%5.%6 "/>
      <w:lvlJc w:val="left"/>
      <w:pPr>
        <w:ind w:left="0" w:firstLine="0"/>
      </w:pPr>
      <w:rPr>
        <w:rFonts w:hint="eastAsia" w:ascii="黑体" w:eastAsia="黑体" w:hAnsiTheme="minorHAnsi"/>
        <w:b w:val="0"/>
        <w:i w:val="0"/>
        <w:sz w:val="21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2">
    <w:nsid w:val="09227E31"/>
    <w:multiLevelType w:val="multilevel"/>
    <w:tmpl w:val="09227E31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1" w:tentative="0">
      <w:start w:val="1"/>
      <w:numFmt w:val="decimal"/>
      <w:pStyle w:val="301"/>
      <w:suff w:val="nothing"/>
      <w:lvlText w:val="表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szCs w:val="21"/>
        <w:u w:val="none"/>
        <w:vertAlign w:val="baseline"/>
      </w:rPr>
    </w:lvl>
    <w:lvl w:ilvl="2" w:tentative="0">
      <w:start w:val="1"/>
      <w:numFmt w:val="none"/>
      <w:pStyle w:val="316"/>
      <w:suff w:val="nothing"/>
      <w:lvlText w:val="%1表%2　"/>
      <w:lvlJc w:val="left"/>
      <w:pPr>
        <w:ind w:left="0" w:firstLine="0"/>
      </w:pPr>
      <w:rPr>
        <w:rFonts w:hint="eastAsia"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w w:val="10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default" w:ascii="Times New Roman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3969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677"/>
        </w:tabs>
        <w:ind w:left="4677" w:hanging="1700"/>
      </w:pPr>
      <w:rPr>
        <w:rFonts w:hint="eastAsia"/>
      </w:rPr>
    </w:lvl>
  </w:abstractNum>
  <w:abstractNum w:abstractNumId="13">
    <w:nsid w:val="0AE367E9"/>
    <w:multiLevelType w:val="multilevel"/>
    <w:tmpl w:val="0AE367E9"/>
    <w:lvl w:ilvl="0" w:tentative="0">
      <w:start w:val="1"/>
      <w:numFmt w:val="none"/>
      <w:pStyle w:val="292"/>
      <w:suff w:val="nothing"/>
      <w:lvlText w:val="%1示例："/>
      <w:lvlJc w:val="left"/>
      <w:pPr>
        <w:ind w:left="0" w:firstLine="363"/>
      </w:pPr>
      <w:rPr>
        <w:rFonts w:hint="eastAsia" w:ascii="黑体" w:eastAsia="黑体"/>
        <w:b w:val="0"/>
        <w:i w:val="0"/>
        <w:sz w:val="18"/>
        <w:szCs w:val="18"/>
      </w:rPr>
    </w:lvl>
    <w:lvl w:ilvl="1" w:tentative="0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14">
    <w:nsid w:val="0D46713A"/>
    <w:multiLevelType w:val="multilevel"/>
    <w:tmpl w:val="0D46713A"/>
    <w:lvl w:ilvl="0" w:tentative="0">
      <w:start w:val="1"/>
      <w:numFmt w:val="bullet"/>
      <w:pStyle w:val="325"/>
      <w:lvlText w:val=""/>
      <w:lvlJc w:val="left"/>
      <w:pPr>
        <w:ind w:left="206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626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046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466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886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306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726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146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566" w:hanging="420"/>
      </w:pPr>
      <w:rPr>
        <w:rFonts w:hint="default" w:ascii="Wingdings" w:hAnsi="Wingdings"/>
      </w:rPr>
    </w:lvl>
  </w:abstractNum>
  <w:abstractNum w:abstractNumId="15">
    <w:nsid w:val="1FC91163"/>
    <w:multiLevelType w:val="multilevel"/>
    <w:tmpl w:val="1FC91163"/>
    <w:lvl w:ilvl="0" w:tentative="0">
      <w:start w:val="1"/>
      <w:numFmt w:val="decimal"/>
      <w:pStyle w:val="259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260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 w:tentative="0">
      <w:start w:val="1"/>
      <w:numFmt w:val="decimal"/>
      <w:pStyle w:val="261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90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95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300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6">
    <w:nsid w:val="2A8F7113"/>
    <w:multiLevelType w:val="multilevel"/>
    <w:tmpl w:val="2A8F7113"/>
    <w:lvl w:ilvl="0" w:tentative="0">
      <w:start w:val="1"/>
      <w:numFmt w:val="upperLetter"/>
      <w:pStyle w:val="348"/>
      <w:suff w:val="space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pStyle w:val="281"/>
      <w:suff w:val="nothing"/>
      <w:lvlText w:val="图%1.%2　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17">
    <w:nsid w:val="2D6E90D1"/>
    <w:multiLevelType w:val="singleLevel"/>
    <w:tmpl w:val="2D6E90D1"/>
    <w:lvl w:ilvl="0" w:tentative="0">
      <w:start w:val="1"/>
      <w:numFmt w:val="lowerLetter"/>
      <w:suff w:val="nothing"/>
      <w:lvlText w:val="%1）"/>
      <w:lvlJc w:val="left"/>
    </w:lvl>
  </w:abstractNum>
  <w:abstractNum w:abstractNumId="18">
    <w:nsid w:val="32F04FB2"/>
    <w:multiLevelType w:val="multilevel"/>
    <w:tmpl w:val="32F04FB2"/>
    <w:lvl w:ilvl="0" w:tentative="0">
      <w:start w:val="1"/>
      <w:numFmt w:val="lowerLetter"/>
      <w:pStyle w:val="527"/>
      <w:lvlText w:val="%1"/>
      <w:lvlJc w:val="left"/>
      <w:pPr>
        <w:tabs>
          <w:tab w:val="left" w:pos="539"/>
        </w:tabs>
        <w:ind w:left="539" w:hanging="119"/>
      </w:pPr>
      <w:rPr>
        <w:rFonts w:hint="eastAsia"/>
        <w:caps w:val="0"/>
        <w:strike w:val="0"/>
        <w:dstrike w:val="0"/>
        <w:vanish w:val="0"/>
        <w:vertAlign w:val="superscript"/>
      </w:rPr>
    </w:lvl>
    <w:lvl w:ilvl="1" w:tentative="0">
      <w:start w:val="1"/>
      <w:numFmt w:val="lowerLetter"/>
      <w:lvlText w:val="%2)"/>
      <w:lvlJc w:val="left"/>
      <w:pPr>
        <w:ind w:left="10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ind w:left="146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ind w:left="188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ind w:left="230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ind w:left="272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ind w:left="314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ind w:left="356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ind w:left="3980" w:hanging="420"/>
      </w:pPr>
      <w:rPr>
        <w:rFonts w:hint="eastAsia"/>
      </w:rPr>
    </w:lvl>
  </w:abstractNum>
  <w:abstractNum w:abstractNumId="19">
    <w:nsid w:val="34431F99"/>
    <w:multiLevelType w:val="multilevel"/>
    <w:tmpl w:val="34431F99"/>
    <w:lvl w:ilvl="0" w:tentative="0">
      <w:start w:val="1"/>
      <w:numFmt w:val="upperLetter"/>
      <w:pStyle w:val="509"/>
      <w:lvlText w:val="%1"/>
      <w:lvlJc w:val="left"/>
      <w:pPr>
        <w:ind w:left="0" w:firstLine="0"/>
      </w:pPr>
      <w:rPr>
        <w:rFonts w:hint="eastAsia"/>
        <w:color w:val="FFFFFF" w:themeColor="background1"/>
        <w:sz w:val="2"/>
        <w14:textFill>
          <w14:solidFill>
            <w14:schemeClr w14:val="bg1"/>
          </w14:solidFill>
        </w14:textFill>
      </w:rPr>
    </w:lvl>
    <w:lvl w:ilvl="1" w:tentative="0">
      <w:start w:val="1"/>
      <w:numFmt w:val="decimal"/>
      <w:pStyle w:val="510"/>
      <w:lvlText w:val="(%1.%2)"/>
      <w:lvlJc w:val="left"/>
      <w:pPr>
        <w:ind w:left="0" w:firstLine="0"/>
      </w:pPr>
      <w:rPr>
        <w:rFonts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2" w:tentative="0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0">
    <w:nsid w:val="44C50F90"/>
    <w:multiLevelType w:val="multilevel"/>
    <w:tmpl w:val="44C50F90"/>
    <w:lvl w:ilvl="0" w:tentative="0">
      <w:start w:val="1"/>
      <w:numFmt w:val="lowerLetter"/>
      <w:pStyle w:val="305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pStyle w:val="294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21">
    <w:nsid w:val="4B733A5F"/>
    <w:multiLevelType w:val="multilevel"/>
    <w:tmpl w:val="4B733A5F"/>
    <w:lvl w:ilvl="0" w:tentative="0">
      <w:start w:val="1"/>
      <w:numFmt w:val="decimal"/>
      <w:pStyle w:val="306"/>
      <w:suff w:val="nothing"/>
      <w:lvlText w:val="示例%1："/>
      <w:lvlJc w:val="left"/>
      <w:pPr>
        <w:ind w:left="0" w:firstLine="363"/>
      </w:pPr>
      <w:rPr>
        <w:rFonts w:hint="eastAsia" w:ascii="黑体" w:hAnsi="Times New Roman" w:eastAsia="黑体"/>
        <w:b w:val="0"/>
        <w:i w:val="0"/>
        <w:sz w:val="18"/>
        <w:szCs w:val="18"/>
        <w:vertAlign w:val="baseline"/>
      </w:rPr>
    </w:lvl>
    <w:lvl w:ilvl="1" w:tentative="0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 w:tentative="0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 w:tentative="0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 w:tentative="0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22">
    <w:nsid w:val="55E02EF4"/>
    <w:multiLevelType w:val="multilevel"/>
    <w:tmpl w:val="55E02EF4"/>
    <w:lvl w:ilvl="0" w:tentative="0">
      <w:start w:val="1"/>
      <w:numFmt w:val="decimal"/>
      <w:pStyle w:val="302"/>
      <w:lvlText w:val="图%1"/>
      <w:lvlJc w:val="left"/>
      <w:pPr>
        <w:tabs>
          <w:tab w:val="left" w:pos="510"/>
        </w:tabs>
        <w:ind w:left="0" w:firstLine="0"/>
      </w:pPr>
      <w:rPr>
        <w:rFonts w:hint="eastAsia" w:ascii="黑体" w:eastAsia="黑体"/>
        <w:b w:val="0"/>
        <w:i w:val="0"/>
        <w:sz w:val="21"/>
        <w:szCs w:val="21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3">
    <w:nsid w:val="59641F7A"/>
    <w:multiLevelType w:val="multilevel"/>
    <w:tmpl w:val="59641F7A"/>
    <w:lvl w:ilvl="0" w:tentative="0">
      <w:start w:val="1"/>
      <w:numFmt w:val="decimal"/>
      <w:pStyle w:val="524"/>
      <w:suff w:val="nothing"/>
      <w:lvlText w:val="[%1] "/>
      <w:lvlJc w:val="left"/>
      <w:pPr>
        <w:ind w:left="0" w:firstLine="0"/>
      </w:pPr>
      <w:rPr>
        <w:rFonts w:hint="eastAsia" w:ascii="宋体" w:eastAsia="宋体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B7E3733"/>
    <w:multiLevelType w:val="multilevel"/>
    <w:tmpl w:val="5B7E3733"/>
    <w:lvl w:ilvl="0" w:tentative="0">
      <w:start w:val="1"/>
      <w:numFmt w:val="decimal"/>
      <w:pStyle w:val="296"/>
      <w:lvlText w:val="%1."/>
      <w:lvlJc w:val="left"/>
      <w:pPr>
        <w:tabs>
          <w:tab w:val="left" w:pos="720"/>
        </w:tabs>
        <w:ind w:left="720" w:hanging="72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abstractNum w:abstractNumId="25">
    <w:nsid w:val="60B55DC2"/>
    <w:multiLevelType w:val="multilevel"/>
    <w:tmpl w:val="60B55DC2"/>
    <w:lvl w:ilvl="0" w:tentative="0">
      <w:start w:val="1"/>
      <w:numFmt w:val="upperLetter"/>
      <w:pStyle w:val="347"/>
      <w:lvlText w:val="%1"/>
      <w:lvlJc w:val="left"/>
      <w:pPr>
        <w:tabs>
          <w:tab w:val="left" w:pos="0"/>
        </w:tabs>
        <w:ind w:left="0" w:firstLine="0"/>
      </w:pPr>
      <w:rPr>
        <w:rFonts w:hint="eastAsia"/>
      </w:rPr>
    </w:lvl>
    <w:lvl w:ilvl="1" w:tentative="0">
      <w:start w:val="1"/>
      <w:numFmt w:val="decimal"/>
      <w:pStyle w:val="275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caps w:val="0"/>
        <w:strike w:val="0"/>
        <w:dstrike w:val="0"/>
        <w:snapToGrid w:val="0"/>
        <w:vanish w:val="0"/>
        <w:kern w:val="0"/>
        <w:sz w:val="21"/>
        <w:vertAlign w:val="baseline"/>
      </w:rPr>
    </w:lvl>
    <w:lvl w:ilvl="2" w:tentative="0">
      <w:start w:val="1"/>
      <w:numFmt w:val="none"/>
      <w:pStyle w:val="317"/>
      <w:suff w:val="nothing"/>
      <w:lvlText w:val="表%1.%2　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26">
    <w:nsid w:val="657D3FBC"/>
    <w:multiLevelType w:val="multilevel"/>
    <w:tmpl w:val="657D3FBC"/>
    <w:lvl w:ilvl="0" w:tentative="0">
      <w:start w:val="1"/>
      <w:numFmt w:val="upperLetter"/>
      <w:pStyle w:val="274"/>
      <w:suff w:val="nothing"/>
      <w:lvlText w:val="附　录　%1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pacing w:val="0"/>
        <w:w w:val="100"/>
        <w:sz w:val="21"/>
      </w:rPr>
    </w:lvl>
    <w:lvl w:ilvl="1" w:tentative="0">
      <w:start w:val="1"/>
      <w:numFmt w:val="decimal"/>
      <w:pStyle w:val="276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napToGrid/>
        <w:spacing w:val="0"/>
        <w:w w:val="100"/>
        <w:kern w:val="21"/>
        <w:sz w:val="21"/>
      </w:rPr>
    </w:lvl>
    <w:lvl w:ilvl="2" w:tentative="0">
      <w:start w:val="1"/>
      <w:numFmt w:val="decimal"/>
      <w:pStyle w:val="277"/>
      <w:suff w:val="nothing"/>
      <w:lvlText w:val="%1.%2.%3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278"/>
      <w:suff w:val="nothing"/>
      <w:lvlText w:val="%1.%2.%3.%4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pStyle w:val="279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pStyle w:val="280"/>
      <w:suff w:val="nothing"/>
      <w:lvlText w:val="%1.%2.%3.%4.%5.%6　"/>
      <w:lvlJc w:val="left"/>
      <w:pPr>
        <w:ind w:left="0" w:firstLine="0"/>
      </w:pPr>
      <w:rPr>
        <w:rFonts w:ascii="黑体" w:hAnsi="黑体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  <w:lvl w:ilvl="6" w:tentative="0">
      <w:start w:val="1"/>
      <w:numFmt w:val="decimal"/>
      <w:pStyle w:val="282"/>
      <w:suff w:val="nothing"/>
      <w:lvlText w:val="%1.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27">
    <w:nsid w:val="6CEA2025"/>
    <w:multiLevelType w:val="multilevel"/>
    <w:tmpl w:val="6CEA2025"/>
    <w:lvl w:ilvl="0" w:tentative="0">
      <w:start w:val="1"/>
      <w:numFmt w:val="none"/>
      <w:pStyle w:val="521"/>
      <w:suff w:val="nothing"/>
      <w:lvlText w:val="%1"/>
      <w:lvlJc w:val="left"/>
      <w:pPr>
        <w:ind w:left="0" w:firstLine="0"/>
      </w:pPr>
      <w:rPr>
        <w:rFonts w:hint="eastAsia"/>
      </w:rPr>
    </w:lvl>
    <w:lvl w:ilvl="1" w:tentative="0">
      <w:start w:val="1"/>
      <w:numFmt w:val="decimal"/>
      <w:suff w:val="nothing"/>
      <w:lvlText w:val="%1%2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2" w:tentative="0">
      <w:start w:val="1"/>
      <w:numFmt w:val="decimal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1"/>
        <w:u w:val="none"/>
        <w:vertAlign w:val="baseline"/>
      </w:rPr>
    </w:lvl>
    <w:lvl w:ilvl="3" w:tentative="0">
      <w:start w:val="1"/>
      <w:numFmt w:val="decimal"/>
      <w:suff w:val="nothing"/>
      <w:lvlText w:val="%1%2.%3.%4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%2.%3.%4.%5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28">
    <w:nsid w:val="6DBF04F4"/>
    <w:multiLevelType w:val="multilevel"/>
    <w:tmpl w:val="6DBF04F4"/>
    <w:lvl w:ilvl="0" w:tentative="0">
      <w:start w:val="1"/>
      <w:numFmt w:val="none"/>
      <w:pStyle w:val="303"/>
      <w:suff w:val="nothing"/>
      <w:lvlText w:val="%1注："/>
      <w:lvlJc w:val="left"/>
      <w:pPr>
        <w:ind w:left="726" w:hanging="363"/>
      </w:pPr>
      <w:rPr>
        <w:rFonts w:hint="eastAsia" w:ascii="黑体" w:hAnsi="Times New Roman" w:eastAsia="黑体"/>
        <w:b w:val="0"/>
        <w:i w:val="0"/>
        <w:sz w:val="18"/>
      </w:rPr>
    </w:lvl>
    <w:lvl w:ilvl="1" w:tentative="0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abstractNum w:abstractNumId="29">
    <w:nsid w:val="763A6836"/>
    <w:multiLevelType w:val="multilevel"/>
    <w:tmpl w:val="763A6836"/>
    <w:lvl w:ilvl="0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1" w:tentative="0">
      <w:start w:val="1"/>
      <w:numFmt w:val="decimal"/>
      <w:pStyle w:val="307"/>
      <w:suff w:val="nothing"/>
      <w:lvlText w:val="%1%2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8"/>
      </w:rPr>
    </w:lvl>
    <w:lvl w:ilvl="2" w:tentative="0">
      <w:start w:val="1"/>
      <w:numFmt w:val="decimal"/>
      <w:pStyle w:val="308"/>
      <w:suff w:val="nothing"/>
      <w:lvlText w:val="%1%2.%3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3" w:tentative="0">
      <w:start w:val="1"/>
      <w:numFmt w:val="decimal"/>
      <w:pStyle w:val="309"/>
      <w:suff w:val="nothing"/>
      <w:lvlText w:val="%1%2.%3.%4　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4" w:tentative="0">
      <w:start w:val="1"/>
      <w:numFmt w:val="decimal"/>
      <w:pStyle w:val="310"/>
      <w:suff w:val="nothing"/>
      <w:lvlText w:val="表%1%2.%3.%4-%5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5" w:tentative="0">
      <w:start w:val="1"/>
      <w:numFmt w:val="decimal"/>
      <w:lvlRestart w:val="4"/>
      <w:pStyle w:val="311"/>
      <w:suff w:val="nothing"/>
      <w:lvlText w:val="%1图%2.%3.%4-%6 "/>
      <w:lvlJc w:val="left"/>
      <w:pPr>
        <w:ind w:left="0" w:firstLine="0"/>
      </w:pPr>
      <w:rPr>
        <w:rFonts w:hint="eastAsia" w:ascii="黑体" w:hAnsi="Times New Roman" w:eastAsia="黑体"/>
        <w:b/>
        <w:i w:val="0"/>
        <w:sz w:val="21"/>
      </w:rPr>
    </w:lvl>
    <w:lvl w:ilvl="6" w:tentative="0">
      <w:start w:val="1"/>
      <w:numFmt w:val="decimal"/>
      <w:lvlRestart w:val="4"/>
      <w:pStyle w:val="312"/>
      <w:suff w:val="nothing"/>
      <w:lvlText w:val="(%2.%3.%4-%7)"/>
      <w:lvlJc w:val="center"/>
      <w:pPr>
        <w:ind w:left="288" w:firstLine="288"/>
      </w:pPr>
      <w:rPr>
        <w:rFonts w:hint="eastAsia" w:ascii="黑体" w:hAnsi="Times New Roman" w:eastAsia="黑体"/>
        <w:b/>
        <w:i w:val="0"/>
        <w:sz w:val="21"/>
      </w:rPr>
    </w:lvl>
    <w:lvl w:ilvl="7" w:tentative="0">
      <w:start w:val="1"/>
      <w:numFmt w:val="decimal"/>
      <w:lvlRestart w:val="2"/>
      <w:pStyle w:val="314"/>
      <w:lvlText w:val="    %1%8"/>
      <w:lvlJc w:val="left"/>
      <w:pPr>
        <w:tabs>
          <w:tab w:val="left" w:pos="720"/>
        </w:tabs>
        <w:ind w:left="0" w:firstLine="0"/>
      </w:pPr>
      <w:rPr>
        <w:rFonts w:hint="eastAsia" w:ascii="黑体" w:eastAsia="黑体"/>
        <w:b/>
        <w:i w:val="0"/>
        <w:sz w:val="21"/>
      </w:rPr>
    </w:lvl>
    <w:lvl w:ilvl="8" w:tentative="0">
      <w:start w:val="1"/>
      <w:numFmt w:val="decimal"/>
      <w:lvlRestart w:val="2"/>
      <w:pStyle w:val="313"/>
      <w:lvlText w:val="%2.0.%9"/>
      <w:lvlJc w:val="left"/>
      <w:pPr>
        <w:tabs>
          <w:tab w:val="left" w:pos="720"/>
        </w:tabs>
        <w:ind w:left="0" w:firstLine="0"/>
      </w:pPr>
      <w:rPr>
        <w:rFonts w:hint="eastAsia" w:ascii="黑体" w:hAnsi="华文细黑" w:eastAsia="黑体"/>
        <w:b/>
        <w:i w:val="0"/>
        <w:sz w:val="21"/>
      </w:rPr>
    </w:lvl>
  </w:abstractNum>
  <w:abstractNum w:abstractNumId="30">
    <w:nsid w:val="76933334"/>
    <w:multiLevelType w:val="multilevel"/>
    <w:tmpl w:val="76933334"/>
    <w:lvl w:ilvl="0" w:tentative="0">
      <w:start w:val="1"/>
      <w:numFmt w:val="none"/>
      <w:pStyle w:val="285"/>
      <w:lvlText w:val="%1——"/>
      <w:lvlJc w:val="left"/>
      <w:pPr>
        <w:tabs>
          <w:tab w:val="left" w:pos="1140"/>
        </w:tabs>
        <w:ind w:left="840" w:hanging="420"/>
      </w:pPr>
      <w:rPr>
        <w:rFonts w:hint="eastAsia" w:ascii="黑体" w:hAnsi="黑体" w:eastAsia="黑体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5"/>
  </w:num>
  <w:num w:numId="12">
    <w:abstractNumId w:val="26"/>
  </w:num>
  <w:num w:numId="13">
    <w:abstractNumId w:val="25"/>
  </w:num>
  <w:num w:numId="14">
    <w:abstractNumId w:val="16"/>
  </w:num>
  <w:num w:numId="15">
    <w:abstractNumId w:val="30"/>
  </w:num>
  <w:num w:numId="16">
    <w:abstractNumId w:val="13"/>
  </w:num>
  <w:num w:numId="17">
    <w:abstractNumId w:val="20"/>
  </w:num>
  <w:num w:numId="18">
    <w:abstractNumId w:val="24"/>
  </w:num>
  <w:num w:numId="19">
    <w:abstractNumId w:val="12"/>
  </w:num>
  <w:num w:numId="20">
    <w:abstractNumId w:val="22"/>
  </w:num>
  <w:num w:numId="21">
    <w:abstractNumId w:val="28"/>
  </w:num>
  <w:num w:numId="22">
    <w:abstractNumId w:val="10"/>
  </w:num>
  <w:num w:numId="23">
    <w:abstractNumId w:val="21"/>
  </w:num>
  <w:num w:numId="24">
    <w:abstractNumId w:val="29"/>
  </w:num>
  <w:num w:numId="25">
    <w:abstractNumId w:val="14"/>
  </w:num>
  <w:num w:numId="26">
    <w:abstractNumId w:val="19"/>
  </w:num>
  <w:num w:numId="27">
    <w:abstractNumId w:val="11"/>
  </w:num>
  <w:num w:numId="28">
    <w:abstractNumId w:val="27"/>
  </w:num>
  <w:num w:numId="29">
    <w:abstractNumId w:val="23"/>
  </w:num>
  <w:num w:numId="30">
    <w:abstractNumId w:val="18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true"/>
  <w:bordersDoNotSurroundHeader w:val="false"/>
  <w:bordersDoNotSurroundFooter w:val="false"/>
  <w:attachedTemplate r:id="rId1"/>
  <w:documentProtection w:formatting="1" w:enforcement="0"/>
  <w:defaultTabStop w:val="210"/>
  <w:evenAndOddHeaders w:val="true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zMzRhZjMxZGMyYzljNGMyMDA2MWNjMjY4YTY3ODIifQ=="/>
  </w:docVars>
  <w:rsids>
    <w:rsidRoot w:val="00000000"/>
    <w:rsid w:val="00006548"/>
    <w:rsid w:val="00027BD3"/>
    <w:rsid w:val="00031EEE"/>
    <w:rsid w:val="00036B39"/>
    <w:rsid w:val="000372EA"/>
    <w:rsid w:val="00040BBF"/>
    <w:rsid w:val="00043421"/>
    <w:rsid w:val="00050E91"/>
    <w:rsid w:val="00053FB5"/>
    <w:rsid w:val="00075DD9"/>
    <w:rsid w:val="00076F59"/>
    <w:rsid w:val="0009271F"/>
    <w:rsid w:val="0009648F"/>
    <w:rsid w:val="000A568D"/>
    <w:rsid w:val="000A6E5F"/>
    <w:rsid w:val="000B6ECB"/>
    <w:rsid w:val="000C21DC"/>
    <w:rsid w:val="000C2EFF"/>
    <w:rsid w:val="000D2D03"/>
    <w:rsid w:val="000E2B29"/>
    <w:rsid w:val="000E7B1D"/>
    <w:rsid w:val="000F1341"/>
    <w:rsid w:val="00123BF9"/>
    <w:rsid w:val="00127602"/>
    <w:rsid w:val="00144633"/>
    <w:rsid w:val="001517CF"/>
    <w:rsid w:val="00164C6D"/>
    <w:rsid w:val="00170B1F"/>
    <w:rsid w:val="00172236"/>
    <w:rsid w:val="001748CC"/>
    <w:rsid w:val="0017737E"/>
    <w:rsid w:val="001830DE"/>
    <w:rsid w:val="001A5BF9"/>
    <w:rsid w:val="001C2054"/>
    <w:rsid w:val="001D5AA4"/>
    <w:rsid w:val="001D71BA"/>
    <w:rsid w:val="001E5A95"/>
    <w:rsid w:val="001F0E09"/>
    <w:rsid w:val="001F724D"/>
    <w:rsid w:val="00216264"/>
    <w:rsid w:val="00227E52"/>
    <w:rsid w:val="002310FD"/>
    <w:rsid w:val="00235CB0"/>
    <w:rsid w:val="00245A17"/>
    <w:rsid w:val="00247E6D"/>
    <w:rsid w:val="00267674"/>
    <w:rsid w:val="00277D91"/>
    <w:rsid w:val="00282FBE"/>
    <w:rsid w:val="00287FD8"/>
    <w:rsid w:val="00290905"/>
    <w:rsid w:val="002917C0"/>
    <w:rsid w:val="002A3BE2"/>
    <w:rsid w:val="002A4DD0"/>
    <w:rsid w:val="002A6B18"/>
    <w:rsid w:val="002B778D"/>
    <w:rsid w:val="002C6C4A"/>
    <w:rsid w:val="002E08C1"/>
    <w:rsid w:val="002E5F3F"/>
    <w:rsid w:val="002F1862"/>
    <w:rsid w:val="00303CA5"/>
    <w:rsid w:val="00316CBA"/>
    <w:rsid w:val="00324802"/>
    <w:rsid w:val="00337CA1"/>
    <w:rsid w:val="00366B99"/>
    <w:rsid w:val="00397925"/>
    <w:rsid w:val="003A4F7B"/>
    <w:rsid w:val="003B65E2"/>
    <w:rsid w:val="003C5C82"/>
    <w:rsid w:val="003D636C"/>
    <w:rsid w:val="003E7CE2"/>
    <w:rsid w:val="003F2DA8"/>
    <w:rsid w:val="003F603C"/>
    <w:rsid w:val="003F764E"/>
    <w:rsid w:val="00405B77"/>
    <w:rsid w:val="00406CC1"/>
    <w:rsid w:val="00407D23"/>
    <w:rsid w:val="0041207A"/>
    <w:rsid w:val="00436ECC"/>
    <w:rsid w:val="004414E6"/>
    <w:rsid w:val="00447DDB"/>
    <w:rsid w:val="004548A9"/>
    <w:rsid w:val="0046160C"/>
    <w:rsid w:val="004619AC"/>
    <w:rsid w:val="00463A10"/>
    <w:rsid w:val="00465B7B"/>
    <w:rsid w:val="00466FF2"/>
    <w:rsid w:val="00467339"/>
    <w:rsid w:val="004826C9"/>
    <w:rsid w:val="0048668C"/>
    <w:rsid w:val="00490088"/>
    <w:rsid w:val="004A3243"/>
    <w:rsid w:val="004D0182"/>
    <w:rsid w:val="004D5BF2"/>
    <w:rsid w:val="0050545B"/>
    <w:rsid w:val="005134E3"/>
    <w:rsid w:val="00515AC9"/>
    <w:rsid w:val="005175BF"/>
    <w:rsid w:val="00517D40"/>
    <w:rsid w:val="00520DEA"/>
    <w:rsid w:val="00521E61"/>
    <w:rsid w:val="005272AE"/>
    <w:rsid w:val="005322CC"/>
    <w:rsid w:val="00532D32"/>
    <w:rsid w:val="0053303D"/>
    <w:rsid w:val="00534928"/>
    <w:rsid w:val="00562526"/>
    <w:rsid w:val="00573966"/>
    <w:rsid w:val="00573CAA"/>
    <w:rsid w:val="00596BBE"/>
    <w:rsid w:val="005A35D5"/>
    <w:rsid w:val="005A406C"/>
    <w:rsid w:val="005C19E3"/>
    <w:rsid w:val="005D203A"/>
    <w:rsid w:val="005D5966"/>
    <w:rsid w:val="00601445"/>
    <w:rsid w:val="00603182"/>
    <w:rsid w:val="00611BD0"/>
    <w:rsid w:val="0061695B"/>
    <w:rsid w:val="00630366"/>
    <w:rsid w:val="00630EC5"/>
    <w:rsid w:val="0065094C"/>
    <w:rsid w:val="00674639"/>
    <w:rsid w:val="00677E34"/>
    <w:rsid w:val="00681844"/>
    <w:rsid w:val="006A01D7"/>
    <w:rsid w:val="006B643E"/>
    <w:rsid w:val="006D12A2"/>
    <w:rsid w:val="006D6D2B"/>
    <w:rsid w:val="006E740A"/>
    <w:rsid w:val="006E7E4F"/>
    <w:rsid w:val="006F1FF9"/>
    <w:rsid w:val="006F20D7"/>
    <w:rsid w:val="007064A5"/>
    <w:rsid w:val="007141B1"/>
    <w:rsid w:val="00715BD0"/>
    <w:rsid w:val="00727842"/>
    <w:rsid w:val="0073641E"/>
    <w:rsid w:val="00743CC7"/>
    <w:rsid w:val="0074732A"/>
    <w:rsid w:val="00767B2F"/>
    <w:rsid w:val="00773A5E"/>
    <w:rsid w:val="00776408"/>
    <w:rsid w:val="0078233D"/>
    <w:rsid w:val="00792486"/>
    <w:rsid w:val="00792DBE"/>
    <w:rsid w:val="00795E45"/>
    <w:rsid w:val="007D2FAA"/>
    <w:rsid w:val="007E0206"/>
    <w:rsid w:val="007E3F4F"/>
    <w:rsid w:val="007F69B9"/>
    <w:rsid w:val="00800A29"/>
    <w:rsid w:val="00811C33"/>
    <w:rsid w:val="00846D16"/>
    <w:rsid w:val="00852FD6"/>
    <w:rsid w:val="00862997"/>
    <w:rsid w:val="00863677"/>
    <w:rsid w:val="0086798F"/>
    <w:rsid w:val="00867C2D"/>
    <w:rsid w:val="008708FD"/>
    <w:rsid w:val="008C0296"/>
    <w:rsid w:val="008C5347"/>
    <w:rsid w:val="008D2560"/>
    <w:rsid w:val="008D383F"/>
    <w:rsid w:val="008E1AE0"/>
    <w:rsid w:val="008E351F"/>
    <w:rsid w:val="00901DA3"/>
    <w:rsid w:val="0091784D"/>
    <w:rsid w:val="009535DF"/>
    <w:rsid w:val="0095659D"/>
    <w:rsid w:val="009676B1"/>
    <w:rsid w:val="009721AF"/>
    <w:rsid w:val="00984705"/>
    <w:rsid w:val="00995610"/>
    <w:rsid w:val="009A2C2B"/>
    <w:rsid w:val="009B381D"/>
    <w:rsid w:val="009C0704"/>
    <w:rsid w:val="009C682F"/>
    <w:rsid w:val="009D19E4"/>
    <w:rsid w:val="009E0625"/>
    <w:rsid w:val="009E723F"/>
    <w:rsid w:val="009F7CDF"/>
    <w:rsid w:val="00A329C9"/>
    <w:rsid w:val="00A342E2"/>
    <w:rsid w:val="00A35C5B"/>
    <w:rsid w:val="00A40CF5"/>
    <w:rsid w:val="00A470A7"/>
    <w:rsid w:val="00A473CC"/>
    <w:rsid w:val="00A832D8"/>
    <w:rsid w:val="00A87239"/>
    <w:rsid w:val="00A94542"/>
    <w:rsid w:val="00AA4903"/>
    <w:rsid w:val="00AA4BDA"/>
    <w:rsid w:val="00AB12B4"/>
    <w:rsid w:val="00AC06BB"/>
    <w:rsid w:val="00AC3ACC"/>
    <w:rsid w:val="00AD7ECC"/>
    <w:rsid w:val="00AE108D"/>
    <w:rsid w:val="00AE3FF9"/>
    <w:rsid w:val="00AE547B"/>
    <w:rsid w:val="00AF2B0D"/>
    <w:rsid w:val="00AF2DD6"/>
    <w:rsid w:val="00AF4B94"/>
    <w:rsid w:val="00B01D8B"/>
    <w:rsid w:val="00B0338D"/>
    <w:rsid w:val="00B0682B"/>
    <w:rsid w:val="00B06B22"/>
    <w:rsid w:val="00B06F9F"/>
    <w:rsid w:val="00B13E76"/>
    <w:rsid w:val="00B226E1"/>
    <w:rsid w:val="00B23075"/>
    <w:rsid w:val="00B37C0E"/>
    <w:rsid w:val="00B454CA"/>
    <w:rsid w:val="00B55871"/>
    <w:rsid w:val="00B565EB"/>
    <w:rsid w:val="00B614B1"/>
    <w:rsid w:val="00B74D02"/>
    <w:rsid w:val="00B807AF"/>
    <w:rsid w:val="00B84A98"/>
    <w:rsid w:val="00B90349"/>
    <w:rsid w:val="00BB5BF7"/>
    <w:rsid w:val="00BC6C4C"/>
    <w:rsid w:val="00BE027D"/>
    <w:rsid w:val="00BF3DB8"/>
    <w:rsid w:val="00BF533F"/>
    <w:rsid w:val="00C01946"/>
    <w:rsid w:val="00C12F1C"/>
    <w:rsid w:val="00C22264"/>
    <w:rsid w:val="00C231D9"/>
    <w:rsid w:val="00C26FF1"/>
    <w:rsid w:val="00C30CAE"/>
    <w:rsid w:val="00C7294C"/>
    <w:rsid w:val="00C7721B"/>
    <w:rsid w:val="00C80B64"/>
    <w:rsid w:val="00C825D9"/>
    <w:rsid w:val="00C82D66"/>
    <w:rsid w:val="00CA1496"/>
    <w:rsid w:val="00CA612B"/>
    <w:rsid w:val="00CA6A4E"/>
    <w:rsid w:val="00CB5BB7"/>
    <w:rsid w:val="00CC19EC"/>
    <w:rsid w:val="00CE0378"/>
    <w:rsid w:val="00CF740D"/>
    <w:rsid w:val="00D10F52"/>
    <w:rsid w:val="00D20260"/>
    <w:rsid w:val="00D32102"/>
    <w:rsid w:val="00D57726"/>
    <w:rsid w:val="00D679FB"/>
    <w:rsid w:val="00D77681"/>
    <w:rsid w:val="00DA6082"/>
    <w:rsid w:val="00DB79A4"/>
    <w:rsid w:val="00DC300E"/>
    <w:rsid w:val="00DC5920"/>
    <w:rsid w:val="00DD42C1"/>
    <w:rsid w:val="00DE6C5C"/>
    <w:rsid w:val="00DE79D1"/>
    <w:rsid w:val="00DF3719"/>
    <w:rsid w:val="00E05C6A"/>
    <w:rsid w:val="00E05E73"/>
    <w:rsid w:val="00E12E32"/>
    <w:rsid w:val="00E245C7"/>
    <w:rsid w:val="00E307EE"/>
    <w:rsid w:val="00E30917"/>
    <w:rsid w:val="00E33A22"/>
    <w:rsid w:val="00E376DF"/>
    <w:rsid w:val="00E558DE"/>
    <w:rsid w:val="00E6055B"/>
    <w:rsid w:val="00E638E4"/>
    <w:rsid w:val="00E73319"/>
    <w:rsid w:val="00E83142"/>
    <w:rsid w:val="00E87A23"/>
    <w:rsid w:val="00E96E93"/>
    <w:rsid w:val="00ED1474"/>
    <w:rsid w:val="00ED7098"/>
    <w:rsid w:val="00EE4858"/>
    <w:rsid w:val="00EE4A1A"/>
    <w:rsid w:val="00F172FB"/>
    <w:rsid w:val="00F17B6A"/>
    <w:rsid w:val="00F252F0"/>
    <w:rsid w:val="00F25CA4"/>
    <w:rsid w:val="00F3590F"/>
    <w:rsid w:val="00F66499"/>
    <w:rsid w:val="00F73EF2"/>
    <w:rsid w:val="00F8041E"/>
    <w:rsid w:val="00F863B5"/>
    <w:rsid w:val="00FD74B3"/>
    <w:rsid w:val="00FE15CE"/>
    <w:rsid w:val="02681AF4"/>
    <w:rsid w:val="04343960"/>
    <w:rsid w:val="050C0926"/>
    <w:rsid w:val="0BA92DF2"/>
    <w:rsid w:val="0C3D2F9E"/>
    <w:rsid w:val="0E513732"/>
    <w:rsid w:val="116424A7"/>
    <w:rsid w:val="161E0104"/>
    <w:rsid w:val="1833416F"/>
    <w:rsid w:val="19314CB6"/>
    <w:rsid w:val="19965ED0"/>
    <w:rsid w:val="20E701EC"/>
    <w:rsid w:val="22DF7559"/>
    <w:rsid w:val="25F6071E"/>
    <w:rsid w:val="26556842"/>
    <w:rsid w:val="26A73DC3"/>
    <w:rsid w:val="28694EF6"/>
    <w:rsid w:val="30EE68D3"/>
    <w:rsid w:val="31327720"/>
    <w:rsid w:val="32990C1B"/>
    <w:rsid w:val="36F37D61"/>
    <w:rsid w:val="386436F9"/>
    <w:rsid w:val="3B190B4B"/>
    <w:rsid w:val="3B421FAF"/>
    <w:rsid w:val="456142F3"/>
    <w:rsid w:val="46FD7572"/>
    <w:rsid w:val="4A715849"/>
    <w:rsid w:val="4B4C75CE"/>
    <w:rsid w:val="4D430511"/>
    <w:rsid w:val="509D52DC"/>
    <w:rsid w:val="50D70E34"/>
    <w:rsid w:val="516216FD"/>
    <w:rsid w:val="58C63C68"/>
    <w:rsid w:val="597FAC55"/>
    <w:rsid w:val="5F191864"/>
    <w:rsid w:val="613B1A2B"/>
    <w:rsid w:val="62061461"/>
    <w:rsid w:val="68E77B6B"/>
    <w:rsid w:val="69594684"/>
    <w:rsid w:val="6CED3A62"/>
    <w:rsid w:val="6D82321C"/>
    <w:rsid w:val="6E95615F"/>
    <w:rsid w:val="7256261F"/>
    <w:rsid w:val="742064CB"/>
    <w:rsid w:val="749E2B46"/>
    <w:rsid w:val="74F82FA3"/>
    <w:rsid w:val="7A513489"/>
    <w:rsid w:val="7ADD60FC"/>
    <w:rsid w:val="7B8C739D"/>
    <w:rsid w:val="7BF823D9"/>
    <w:rsid w:val="7F7E9294"/>
    <w:rsid w:val="7FC16CE6"/>
    <w:rsid w:val="7FEF9F25"/>
    <w:rsid w:val="7FF34BEF"/>
    <w:rsid w:val="BBBFB77F"/>
    <w:rsid w:val="E1C19B48"/>
    <w:rsid w:val="EEEAEDCE"/>
    <w:rsid w:val="EFFF57B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iPriority="99" w:name="index 1"/>
    <w:lsdException w:qFormat="1" w:uiPriority="99" w:name="index 2"/>
    <w:lsdException w:qFormat="1" w:uiPriority="99" w:name="index 3"/>
    <w:lsdException w:qFormat="1" w:uiPriority="99" w:name="index 4"/>
    <w:lsdException w:qFormat="1" w:uiPriority="99" w:name="index 5"/>
    <w:lsdException w:qFormat="1" w:uiPriority="99" w:name="index 6"/>
    <w:lsdException w:qFormat="1" w:uiPriority="99" w:name="index 7"/>
    <w:lsdException w:qFormat="1" w:uiPriority="99" w:name="index 8"/>
    <w:lsdException w:qFormat="1"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0" w:name="toc 3"/>
    <w:lsdException w:qFormat="1" w:unhideWhenUsed="0" w:uiPriority="0" w:name="toc 4"/>
    <w:lsdException w:qFormat="1" w:unhideWhenUsed="0" w:uiPriority="0" w:name="toc 5"/>
    <w:lsdException w:qFormat="1" w:unhideWhenUsed="0" w:uiPriority="0" w:name="toc 6"/>
    <w:lsdException w:qFormat="1" w:unhideWhenUsed="0" w:uiPriority="0" w:name="toc 7"/>
    <w:lsdException w:qFormat="1" w:unhideWhenUsed="0" w:uiPriority="0" w:name="toc 8"/>
    <w:lsdException w:qFormat="1" w:unhideWhenUsed="0" w:uiPriority="0" w:name="toc 9"/>
    <w:lsdException w:qFormat="1" w:uiPriority="99" w:name="Normal Indent"/>
    <w:lsdException w:qFormat="1" w:unhideWhenUsed="0" w:uiPriority="0" w:name="footnote text"/>
    <w:lsdException w:qFormat="1" w:uiPriority="99" w:name="annotation text"/>
    <w:lsdException w:qFormat="1" w:unhideWhenUsed="0" w:uiPriority="0" w:name="header"/>
    <w:lsdException w:qFormat="1" w:unhideWhenUsed="0" w:uiPriority="0" w:name="footer"/>
    <w:lsdException w:qFormat="1" w:uiPriority="99" w:name="index heading"/>
    <w:lsdException w:qFormat="1" w:unhideWhenUsed="0" w:uiPriority="0" w:semiHidden="0" w:name="caption"/>
    <w:lsdException w:qFormat="1" w:unhideWhenUsed="0" w:uiPriority="0" w:name="table of figures"/>
    <w:lsdException w:qFormat="1" w:uiPriority="99" w:name="envelope address"/>
    <w:lsdException w:qFormat="1" w:uiPriority="99" w:name="envelope return"/>
    <w:lsdException w:qFormat="1" w:unhideWhenUsed="0" w:uiPriority="0" w:name="footnote reference"/>
    <w:lsdException w:qFormat="1" w:uiPriority="99" w:name="annotation reference"/>
    <w:lsdException w:qFormat="1" w:uiPriority="99" w:name="line number"/>
    <w:lsdException w:qFormat="1" w:unhideWhenUsed="0" w:uiPriority="0" w:name="page number"/>
    <w:lsdException w:qFormat="1" w:uiPriority="99" w:name="endnote reference"/>
    <w:lsdException w:qFormat="1" w:uiPriority="99" w:name="endnote text"/>
    <w:lsdException w:qFormat="1" w:uiPriority="99" w:name="table of authorities"/>
    <w:lsdException w:qFormat="1" w:uiPriority="99" w:name="macro"/>
    <w:lsdException w:qFormat="1" w:uiPriority="99" w:name="toa heading"/>
    <w:lsdException w:qFormat="1" w:uiPriority="99" w:name="List"/>
    <w:lsdException w:qFormat="1" w:uiPriority="99" w:name="List Bullet"/>
    <w:lsdException w:qFormat="1" w:uiPriority="99" w:name="List Number"/>
    <w:lsdException w:qFormat="1" w:uiPriority="99" w:name="List 2"/>
    <w:lsdException w:qFormat="1" w:uiPriority="99" w:name="List 3"/>
    <w:lsdException w:qFormat="1" w:uiPriority="99" w:name="List 4"/>
    <w:lsdException w:qFormat="1" w:uiPriority="99" w:name="List 5"/>
    <w:lsdException w:qFormat="1" w:uiPriority="99" w:name="List Bullet 2"/>
    <w:lsdException w:qFormat="1" w:uiPriority="99" w:name="List Bullet 3"/>
    <w:lsdException w:qFormat="1" w:uiPriority="99" w:name="List Bullet 4"/>
    <w:lsdException w:qFormat="1"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qFormat="1" w:uiPriority="99" w:name="List Number 5"/>
    <w:lsdException w:qFormat="1" w:unhideWhenUsed="0" w:uiPriority="0" w:semiHidden="0" w:name="Title"/>
    <w:lsdException w:qFormat="1" w:uiPriority="99" w:name="Closing"/>
    <w:lsdException w:qFormat="1"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qFormat="1" w:uiPriority="99" w:name="List Continue"/>
    <w:lsdException w:qFormat="1" w:uiPriority="99" w:name="List Continue 2"/>
    <w:lsdException w:qFormat="1" w:uiPriority="99" w:name="List Continue 3"/>
    <w:lsdException w:qFormat="1" w:uiPriority="99" w:name="List Continue 4"/>
    <w:lsdException w:qFormat="1" w:uiPriority="99" w:name="List Continue 5"/>
    <w:lsdException w:qFormat="1" w:uiPriority="99" w:name="Message Header"/>
    <w:lsdException w:qFormat="1" w:unhideWhenUsed="0" w:uiPriority="11" w:semiHidden="0" w:name="Subtitle"/>
    <w:lsdException w:qFormat="1" w:uiPriority="99" w:name="Salutation"/>
    <w:lsdException w:qFormat="1" w:uiPriority="99" w:name="Date"/>
    <w:lsdException w:qFormat="1"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qFormat="1"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qFormat="1" w:uiPriority="99" w:name="Plain Text"/>
    <w:lsdException w:qFormat="1" w:uiPriority="99" w:name="E-mail Signature"/>
    <w:lsdException w:qFormat="1" w:uiPriority="99" w:name="Normal (Web)"/>
    <w:lsdException w:qFormat="1" w:unhideWhenUsed="0" w:uiPriority="0" w:name="HTML Acronym"/>
    <w:lsdException w:qFormat="1" w:unhideWhenUsed="0" w:uiPriority="0" w:name="HTML Address"/>
    <w:lsdException w:qFormat="1" w:unhideWhenUsed="0" w:uiPriority="0" w:name="HTML Cite"/>
    <w:lsdException w:qFormat="1" w:unhideWhenUsed="0" w:uiPriority="0" w:name="HTML Code"/>
    <w:lsdException w:qFormat="1" w:unhideWhenUsed="0" w:uiPriority="0" w:name="HTML Definition"/>
    <w:lsdException w:qFormat="1" w:unhideWhenUsed="0" w:uiPriority="0" w:name="HTML Keyboard"/>
    <w:lsdException w:qFormat="1" w:unhideWhenUsed="0" w:uiPriority="0" w:name="HTML Preformatted"/>
    <w:lsdException w:qFormat="1" w:unhideWhenUsed="0" w:uiPriority="0" w:name="HTML Sample"/>
    <w:lsdException w:qFormat="1" w:unhideWhenUsed="0" w:uiPriority="0" w:name="HTML Typewriter"/>
    <w:lsdException w:qFormat="1" w:unhideWhenUsed="0" w:uiPriority="0" w:name="HTML Variable"/>
    <w:lsdException w:qFormat="1" w:uiPriority="99" w:name="Normal Table"/>
    <w:lsdException w:qFormat="1" w:uiPriority="99" w:name="annotation subject"/>
    <w:lsdException w:qFormat="1" w:uiPriority="99" w:name="Table Simple 1"/>
    <w:lsdException w:qFormat="1" w:uiPriority="99" w:name="Table Simple 2"/>
    <w:lsdException w:qFormat="1" w:uiPriority="99" w:name="Table Simple 3"/>
    <w:lsdException w:qFormat="1" w:uiPriority="99" w:name="Table Classic 1"/>
    <w:lsdException w:qFormat="1" w:uiPriority="99" w:name="Table Classic 2"/>
    <w:lsdException w:qFormat="1" w:uiPriority="99" w:name="Table Classic 3"/>
    <w:lsdException w:qFormat="1" w:uiPriority="99" w:name="Table Classic 4"/>
    <w:lsdException w:qFormat="1" w:uiPriority="99" w:name="Table Colorful 1"/>
    <w:lsdException w:qFormat="1" w:uiPriority="99" w:name="Table Colorful 2"/>
    <w:lsdException w:qFormat="1" w:uiPriority="99" w:name="Table Colorful 3"/>
    <w:lsdException w:qFormat="1" w:uiPriority="99" w:name="Table Columns 1"/>
    <w:lsdException w:qFormat="1" w:uiPriority="99" w:name="Table Columns 2"/>
    <w:lsdException w:qFormat="1" w:uiPriority="99" w:name="Table Columns 3"/>
    <w:lsdException w:qFormat="1" w:uiPriority="99" w:name="Table Columns 4"/>
    <w:lsdException w:qFormat="1" w:uiPriority="99" w:name="Table Columns 5"/>
    <w:lsdException w:qFormat="1" w:uiPriority="99" w:name="Table Grid 1"/>
    <w:lsdException w:qFormat="1" w:uiPriority="99" w:name="Table Grid 2"/>
    <w:lsdException w:qFormat="1" w:uiPriority="99" w:name="Table Grid 3"/>
    <w:lsdException w:qFormat="1" w:uiPriority="99" w:name="Table Grid 4"/>
    <w:lsdException w:qFormat="1" w:uiPriority="99" w:name="Table Grid 5"/>
    <w:lsdException w:qFormat="1" w:uiPriority="99" w:name="Table Grid 6"/>
    <w:lsdException w:qFormat="1" w:uiPriority="99" w:name="Table Grid 7"/>
    <w:lsdException w:qFormat="1" w:uiPriority="99" w:name="Table Grid 8"/>
    <w:lsdException w:qFormat="1" w:uiPriority="99" w:name="Table List 1"/>
    <w:lsdException w:qFormat="1" w:uiPriority="99" w:name="Table List 2"/>
    <w:lsdException w:qFormat="1" w:uiPriority="99" w:name="Table List 3"/>
    <w:lsdException w:qFormat="1" w:uiPriority="99" w:name="Table List 4"/>
    <w:lsdException w:qFormat="1" w:uiPriority="99" w:name="Table List 5"/>
    <w:lsdException w:qFormat="1" w:uiPriority="99" w:name="Table List 6"/>
    <w:lsdException w:qFormat="1" w:uiPriority="99" w:name="Table List 7"/>
    <w:lsdException w:qFormat="1" w:uiPriority="99" w:name="Table List 8"/>
    <w:lsdException w:qFormat="1" w:uiPriority="99" w:name="Table 3D effects 1"/>
    <w:lsdException w:qFormat="1" w:uiPriority="99" w:name="Table 3D effects 2"/>
    <w:lsdException w:qFormat="1" w:uiPriority="99" w:name="Table 3D effects 3"/>
    <w:lsdException w:qFormat="1" w:uiPriority="99" w:name="Table Contemporary"/>
    <w:lsdException w:qFormat="1" w:uiPriority="99" w:name="Table Elegant"/>
    <w:lsdException w:qFormat="1" w:uiPriority="99" w:name="Table Professional"/>
    <w:lsdException w:qFormat="1" w:uiPriority="99" w:name="Table Subtle 1"/>
    <w:lsdException w:qFormat="1" w:uiPriority="99" w:name="Table Subtle 2"/>
    <w:lsdException w:qFormat="1" w:uiPriority="99" w:name="Table Web 1"/>
    <w:lsdException w:qFormat="1" w:uiPriority="99" w:name="Table Web 2"/>
    <w:lsdException w:qFormat="1" w:uiPriority="99" w:name="Table Web 3"/>
    <w:lsdException w:qFormat="1" w:uiPriority="99" w:name="Balloon Text"/>
    <w:lsdException w:qFormat="1" w:unhideWhenUsed="0" w:uiPriority="59" w:semiHidden="0" w:name="Table Grid"/>
    <w:lsdException w:qFormat="1"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iPriority="60" w:name="Light Shading"/>
    <w:lsdException w:qFormat="1" w:uiPriority="61" w:name="Light List"/>
    <w:lsdException w:qFormat="1" w:uiPriority="62" w:name="Light Grid"/>
    <w:lsdException w:qFormat="1" w:uiPriority="63" w:name="Medium Shading 1"/>
    <w:lsdException w:qFormat="1" w:uiPriority="64" w:name="Medium Shading 2"/>
    <w:lsdException w:qFormat="1" w:uiPriority="65" w:name="Medium List 1"/>
    <w:lsdException w:qFormat="1" w:uiPriority="66" w:name="Medium List 2"/>
    <w:lsdException w:qFormat="1" w:uiPriority="67" w:name="Medium Grid 1"/>
    <w:lsdException w:qFormat="1" w:uiPriority="68" w:name="Medium Grid 2"/>
    <w:lsdException w:qFormat="1" w:uiPriority="69" w:name="Medium Grid 3"/>
    <w:lsdException w:qFormat="1" w:uiPriority="70" w:name="Dark List"/>
    <w:lsdException w:qFormat="1" w:uiPriority="71" w:name="Colorful Shading"/>
    <w:lsdException w:qFormat="1" w:uiPriority="72" w:name="Colorful List"/>
    <w:lsdException w:qFormat="1" w:uiPriority="73" w:name="Colorful Grid"/>
    <w:lsdException w:qFormat="1" w:uiPriority="60" w:name="Light Shading Accent 1"/>
    <w:lsdException w:qFormat="1" w:uiPriority="61" w:name="Light List Accent 1"/>
    <w:lsdException w:qFormat="1" w:uiPriority="62" w:name="Light Grid Accent 1"/>
    <w:lsdException w:qFormat="1" w:uiPriority="63" w:name="Medium Shading 1 Accent 1"/>
    <w:lsdException w:qFormat="1" w:uiPriority="64" w:name="Medium Shading 2 Accent 1"/>
    <w:lsdException w:qFormat="1" w:uiPriority="65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qFormat="1" w:uiPriority="66" w:name="Medium List 2 Accent 1"/>
    <w:lsdException w:qFormat="1" w:uiPriority="67" w:name="Medium Grid 1 Accent 1"/>
    <w:lsdException w:qFormat="1" w:uiPriority="68" w:name="Medium Grid 2 Accent 1"/>
    <w:lsdException w:qFormat="1" w:uiPriority="69" w:name="Medium Grid 3 Accent 1"/>
    <w:lsdException w:qFormat="1" w:uiPriority="70" w:name="Dark List Accent 1"/>
    <w:lsdException w:qFormat="1" w:uiPriority="71" w:name="Colorful Shading Accent 1"/>
    <w:lsdException w:qFormat="1" w:uiPriority="72" w:name="Colorful List Accent 1"/>
    <w:lsdException w:qFormat="1" w:uiPriority="73" w:name="Colorful Grid Accent 1"/>
    <w:lsdException w:qFormat="1" w:uiPriority="60" w:name="Light Shading Accent 2"/>
    <w:lsdException w:qFormat="1" w:uiPriority="61" w:name="Light List Accent 2"/>
    <w:lsdException w:qFormat="1" w:uiPriority="62" w:name="Light Grid Accent 2"/>
    <w:lsdException w:qFormat="1" w:uiPriority="63" w:name="Medium Shading 1 Accent 2"/>
    <w:lsdException w:qFormat="1" w:uiPriority="64" w:name="Medium Shading 2 Accent 2"/>
    <w:lsdException w:qFormat="1" w:uiPriority="65" w:name="Medium List 1 Accent 2"/>
    <w:lsdException w:qFormat="1" w:uiPriority="66" w:name="Medium List 2 Accent 2"/>
    <w:lsdException w:qFormat="1" w:uiPriority="67" w:name="Medium Grid 1 Accent 2"/>
    <w:lsdException w:qFormat="1" w:uiPriority="68" w:name="Medium Grid 2 Accent 2"/>
    <w:lsdException w:qFormat="1" w:uiPriority="69" w:name="Medium Grid 3 Accent 2"/>
    <w:lsdException w:qFormat="1" w:uiPriority="70" w:name="Dark List Accent 2"/>
    <w:lsdException w:qFormat="1" w:uiPriority="71" w:name="Colorful Shading Accent 2"/>
    <w:lsdException w:qFormat="1" w:uiPriority="72" w:name="Colorful List Accent 2"/>
    <w:lsdException w:qFormat="1" w:uiPriority="73" w:name="Colorful Grid Accent 2"/>
    <w:lsdException w:qFormat="1" w:uiPriority="60" w:name="Light Shading Accent 3"/>
    <w:lsdException w:qFormat="1" w:uiPriority="61" w:name="Light List Accent 3"/>
    <w:lsdException w:qFormat="1" w:uiPriority="62" w:name="Light Grid Accent 3"/>
    <w:lsdException w:qFormat="1" w:uiPriority="63" w:name="Medium Shading 1 Accent 3"/>
    <w:lsdException w:qFormat="1" w:uiPriority="64" w:name="Medium Shading 2 Accent 3"/>
    <w:lsdException w:qFormat="1" w:uiPriority="65" w:name="Medium List 1 Accent 3"/>
    <w:lsdException w:qFormat="1" w:uiPriority="66" w:name="Medium List 2 Accent 3"/>
    <w:lsdException w:qFormat="1" w:uiPriority="67" w:name="Medium Grid 1 Accent 3"/>
    <w:lsdException w:qFormat="1" w:uiPriority="68" w:name="Medium Grid 2 Accent 3"/>
    <w:lsdException w:qFormat="1" w:uiPriority="69" w:name="Medium Grid 3 Accent 3"/>
    <w:lsdException w:qFormat="1" w:uiPriority="70" w:name="Dark List Accent 3"/>
    <w:lsdException w:qFormat="1" w:uiPriority="71" w:name="Colorful Shading Accent 3"/>
    <w:lsdException w:qFormat="1" w:uiPriority="72" w:name="Colorful List Accent 3"/>
    <w:lsdException w:qFormat="1" w:uiPriority="73" w:name="Colorful Grid Accent 3"/>
    <w:lsdException w:qFormat="1" w:uiPriority="60" w:name="Light Shading Accent 4"/>
    <w:lsdException w:qFormat="1" w:uiPriority="61" w:name="Light List Accent 4"/>
    <w:lsdException w:qFormat="1" w:uiPriority="62" w:name="Light Grid Accent 4"/>
    <w:lsdException w:qFormat="1" w:uiPriority="63" w:name="Medium Shading 1 Accent 4"/>
    <w:lsdException w:qFormat="1" w:uiPriority="64" w:name="Medium Shading 2 Accent 4"/>
    <w:lsdException w:qFormat="1" w:uiPriority="65" w:name="Medium List 1 Accent 4"/>
    <w:lsdException w:qFormat="1" w:uiPriority="66" w:name="Medium List 2 Accent 4"/>
    <w:lsdException w:qFormat="1" w:uiPriority="67" w:name="Medium Grid 1 Accent 4"/>
    <w:lsdException w:qFormat="1" w:uiPriority="68" w:name="Medium Grid 2 Accent 4"/>
    <w:lsdException w:qFormat="1" w:uiPriority="69" w:name="Medium Grid 3 Accent 4"/>
    <w:lsdException w:qFormat="1" w:uiPriority="70" w:name="Dark List Accent 4"/>
    <w:lsdException w:qFormat="1" w:uiPriority="71" w:name="Colorful Shading Accent 4"/>
    <w:lsdException w:qFormat="1" w:uiPriority="72" w:name="Colorful List Accent 4"/>
    <w:lsdException w:qFormat="1" w:uiPriority="73" w:name="Colorful Grid Accent 4"/>
    <w:lsdException w:qFormat="1" w:uiPriority="60" w:name="Light Shading Accent 5"/>
    <w:lsdException w:qFormat="1" w:uiPriority="61" w:name="Light List Accent 5"/>
    <w:lsdException w:qFormat="1" w:uiPriority="62" w:name="Light Grid Accent 5"/>
    <w:lsdException w:qFormat="1" w:uiPriority="63" w:name="Medium Shading 1 Accent 5"/>
    <w:lsdException w:qFormat="1" w:uiPriority="64" w:name="Medium Shading 2 Accent 5"/>
    <w:lsdException w:qFormat="1" w:uiPriority="65" w:name="Medium List 1 Accent 5"/>
    <w:lsdException w:qFormat="1" w:uiPriority="66" w:name="Medium List 2 Accent 5"/>
    <w:lsdException w:qFormat="1" w:uiPriority="67" w:name="Medium Grid 1 Accent 5"/>
    <w:lsdException w:qFormat="1" w:uiPriority="68" w:name="Medium Grid 2 Accent 5"/>
    <w:lsdException w:qFormat="1" w:uiPriority="69" w:name="Medium Grid 3 Accent 5"/>
    <w:lsdException w:qFormat="1" w:uiPriority="70" w:name="Dark List Accent 5"/>
    <w:lsdException w:qFormat="1" w:uiPriority="71" w:name="Colorful Shading Accent 5"/>
    <w:lsdException w:qFormat="1" w:uiPriority="72" w:name="Colorful List Accent 5"/>
    <w:lsdException w:qFormat="1" w:uiPriority="73" w:name="Colorful Grid Accent 5"/>
    <w:lsdException w:qFormat="1" w:uiPriority="60" w:name="Light Shading Accent 6"/>
    <w:lsdException w:qFormat="1" w:uiPriority="61" w:name="Light List Accent 6"/>
    <w:lsdException w:qFormat="1" w:uiPriority="62" w:name="Light Grid Accent 6"/>
    <w:lsdException w:qFormat="1" w:uiPriority="63" w:name="Medium Shading 1 Accent 6"/>
    <w:lsdException w:qFormat="1" w:uiPriority="64" w:name="Medium Shading 2 Accent 6"/>
    <w:lsdException w:qFormat="1" w:uiPriority="65" w:name="Medium List 1 Accent 6"/>
    <w:lsdException w:qFormat="1" w:uiPriority="66" w:name="Medium List 2 Accent 6"/>
    <w:lsdException w:qFormat="1" w:uiPriority="67" w:name="Medium Grid 1 Accent 6"/>
    <w:lsdException w:qFormat="1" w:uiPriority="68" w:name="Medium Grid 2 Accent 6"/>
    <w:lsdException w:qFormat="1" w:uiPriority="69" w:name="Medium Grid 3 Accent 6"/>
    <w:lsdException w:qFormat="1" w:uiPriority="70" w:name="Dark List Accent 6"/>
    <w:lsdException w:qFormat="1" w:uiPriority="71" w:name="Colorful Shading Accent 6"/>
    <w:lsdException w:qFormat="1" w:uiPriority="72" w:name="Colorful List Accent 6"/>
    <w:lsdException w:qFormat="1"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8">
    <w:name w:val="heading 6"/>
    <w:basedOn w:val="1"/>
    <w:next w:val="1"/>
    <w:qFormat/>
    <w:uiPriority w:val="0"/>
    <w:pPr>
      <w:keepNext/>
      <w:keepLines/>
      <w:spacing w:before="240" w:after="64" w:line="320" w:lineRule="auto"/>
      <w:outlineLvl w:val="5"/>
    </w:pPr>
    <w:rPr>
      <w:rFonts w:ascii="Arial" w:hAnsi="Arial" w:eastAsia="黑体"/>
      <w:b/>
      <w:bCs/>
      <w:sz w:val="24"/>
      <w:szCs w:val="24"/>
    </w:rPr>
  </w:style>
  <w:style w:type="paragraph" w:styleId="9">
    <w:name w:val="heading 7"/>
    <w:basedOn w:val="1"/>
    <w:next w:val="1"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10">
    <w:name w:val="heading 8"/>
    <w:basedOn w:val="1"/>
    <w:next w:val="1"/>
    <w:qFormat/>
    <w:uiPriority w:val="0"/>
    <w:pPr>
      <w:keepNext/>
      <w:keepLines/>
      <w:spacing w:before="240" w:after="64" w:line="320" w:lineRule="auto"/>
      <w:outlineLvl w:val="7"/>
    </w:pPr>
    <w:rPr>
      <w:rFonts w:ascii="Arial" w:hAnsi="Arial" w:eastAsia="黑体"/>
      <w:sz w:val="24"/>
      <w:szCs w:val="24"/>
    </w:rPr>
  </w:style>
  <w:style w:type="paragraph" w:styleId="11">
    <w:name w:val="heading 9"/>
    <w:basedOn w:val="1"/>
    <w:next w:val="1"/>
    <w:qFormat/>
    <w:uiPriority w:val="0"/>
    <w:pPr>
      <w:keepNext/>
      <w:keepLines/>
      <w:spacing w:before="240" w:after="64" w:line="320" w:lineRule="auto"/>
      <w:outlineLvl w:val="8"/>
    </w:pPr>
    <w:rPr>
      <w:rFonts w:ascii="Arial" w:hAnsi="Arial" w:eastAsia="黑体"/>
    </w:rPr>
  </w:style>
  <w:style w:type="character" w:default="1" w:styleId="231">
    <w:name w:val="Default Paragraph Font"/>
    <w:semiHidden/>
    <w:unhideWhenUsed/>
    <w:qFormat/>
    <w:uiPriority w:val="1"/>
  </w:style>
  <w:style w:type="table" w:default="1" w:styleId="8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macro"/>
    <w:link w:val="358"/>
    <w:semiHidden/>
    <w:unhideWhenUsed/>
    <w:qFormat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12">
    <w:name w:val="List 3"/>
    <w:basedOn w:val="1"/>
    <w:semiHidden/>
    <w:unhideWhenUsed/>
    <w:qFormat/>
    <w:uiPriority w:val="99"/>
    <w:pPr>
      <w:ind w:left="100" w:leftChars="400" w:hanging="200" w:hangingChars="200"/>
      <w:contextualSpacing/>
    </w:pPr>
    <w:rPr>
      <w:szCs w:val="24"/>
    </w:rPr>
  </w:style>
  <w:style w:type="paragraph" w:styleId="13">
    <w:name w:val="toc 7"/>
    <w:basedOn w:val="14"/>
    <w:next w:val="1"/>
    <w:semiHidden/>
    <w:qFormat/>
    <w:uiPriority w:val="0"/>
    <w:pPr>
      <w:ind w:left="500" w:leftChars="500"/>
    </w:pPr>
  </w:style>
  <w:style w:type="paragraph" w:styleId="14">
    <w:name w:val="toc 6"/>
    <w:basedOn w:val="15"/>
    <w:next w:val="1"/>
    <w:semiHidden/>
    <w:qFormat/>
    <w:uiPriority w:val="0"/>
    <w:pPr>
      <w:ind w:left="400" w:leftChars="400"/>
    </w:pPr>
  </w:style>
  <w:style w:type="paragraph" w:styleId="15">
    <w:name w:val="toc 5"/>
    <w:basedOn w:val="16"/>
    <w:next w:val="1"/>
    <w:semiHidden/>
    <w:qFormat/>
    <w:uiPriority w:val="0"/>
    <w:pPr>
      <w:ind w:left="300" w:leftChars="300"/>
    </w:pPr>
  </w:style>
  <w:style w:type="paragraph" w:styleId="16">
    <w:name w:val="toc 4"/>
    <w:basedOn w:val="17"/>
    <w:next w:val="1"/>
    <w:semiHidden/>
    <w:qFormat/>
    <w:uiPriority w:val="0"/>
    <w:pPr>
      <w:ind w:left="200" w:leftChars="200"/>
    </w:pPr>
  </w:style>
  <w:style w:type="paragraph" w:styleId="17">
    <w:name w:val="toc 3"/>
    <w:basedOn w:val="18"/>
    <w:next w:val="1"/>
    <w:semiHidden/>
    <w:qFormat/>
    <w:uiPriority w:val="0"/>
    <w:pPr>
      <w:ind w:left="100" w:leftChars="100"/>
    </w:pPr>
  </w:style>
  <w:style w:type="paragraph" w:styleId="18">
    <w:name w:val="toc 2"/>
    <w:basedOn w:val="19"/>
    <w:next w:val="1"/>
    <w:qFormat/>
    <w:uiPriority w:val="39"/>
  </w:style>
  <w:style w:type="paragraph" w:styleId="19">
    <w:name w:val="toc 1"/>
    <w:next w:val="1"/>
    <w:qFormat/>
    <w:uiPriority w:val="39"/>
    <w:pPr>
      <w:spacing w:beforeLines="25" w:afterLines="25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styleId="20">
    <w:name w:val="List Number 2"/>
    <w:basedOn w:val="1"/>
    <w:semiHidden/>
    <w:unhideWhenUsed/>
    <w:qFormat/>
    <w:uiPriority w:val="99"/>
    <w:pPr>
      <w:numPr>
        <w:ilvl w:val="0"/>
        <w:numId w:val="1"/>
      </w:numPr>
      <w:contextualSpacing/>
    </w:pPr>
    <w:rPr>
      <w:szCs w:val="24"/>
    </w:rPr>
  </w:style>
  <w:style w:type="paragraph" w:styleId="21">
    <w:name w:val="table of authorities"/>
    <w:basedOn w:val="1"/>
    <w:next w:val="1"/>
    <w:semiHidden/>
    <w:unhideWhenUsed/>
    <w:qFormat/>
    <w:uiPriority w:val="99"/>
    <w:pPr>
      <w:ind w:left="420" w:leftChars="200"/>
    </w:pPr>
    <w:rPr>
      <w:szCs w:val="24"/>
    </w:rPr>
  </w:style>
  <w:style w:type="paragraph" w:styleId="22">
    <w:name w:val="Note Heading"/>
    <w:basedOn w:val="1"/>
    <w:next w:val="1"/>
    <w:link w:val="490"/>
    <w:semiHidden/>
    <w:unhideWhenUsed/>
    <w:qFormat/>
    <w:uiPriority w:val="99"/>
    <w:pPr>
      <w:jc w:val="center"/>
    </w:pPr>
  </w:style>
  <w:style w:type="paragraph" w:styleId="23">
    <w:name w:val="List Bullet 4"/>
    <w:basedOn w:val="1"/>
    <w:semiHidden/>
    <w:unhideWhenUsed/>
    <w:qFormat/>
    <w:uiPriority w:val="99"/>
    <w:pPr>
      <w:numPr>
        <w:ilvl w:val="0"/>
        <w:numId w:val="2"/>
      </w:numPr>
      <w:contextualSpacing/>
    </w:pPr>
    <w:rPr>
      <w:szCs w:val="24"/>
    </w:rPr>
  </w:style>
  <w:style w:type="paragraph" w:styleId="24">
    <w:name w:val="index 8"/>
    <w:basedOn w:val="1"/>
    <w:next w:val="1"/>
    <w:semiHidden/>
    <w:unhideWhenUsed/>
    <w:qFormat/>
    <w:uiPriority w:val="99"/>
    <w:pPr>
      <w:ind w:left="1400" w:leftChars="1400"/>
    </w:pPr>
    <w:rPr>
      <w:szCs w:val="24"/>
    </w:rPr>
  </w:style>
  <w:style w:type="paragraph" w:styleId="25">
    <w:name w:val="E-mail Signature"/>
    <w:basedOn w:val="1"/>
    <w:link w:val="356"/>
    <w:semiHidden/>
    <w:unhideWhenUsed/>
    <w:qFormat/>
    <w:uiPriority w:val="99"/>
  </w:style>
  <w:style w:type="paragraph" w:styleId="26">
    <w:name w:val="List Number"/>
    <w:basedOn w:val="1"/>
    <w:semiHidden/>
    <w:unhideWhenUsed/>
    <w:qFormat/>
    <w:uiPriority w:val="99"/>
    <w:pPr>
      <w:numPr>
        <w:ilvl w:val="0"/>
        <w:numId w:val="3"/>
      </w:numPr>
      <w:contextualSpacing/>
    </w:pPr>
    <w:rPr>
      <w:szCs w:val="24"/>
    </w:rPr>
  </w:style>
  <w:style w:type="paragraph" w:styleId="27">
    <w:name w:val="Normal Indent"/>
    <w:basedOn w:val="1"/>
    <w:semiHidden/>
    <w:unhideWhenUsed/>
    <w:qFormat/>
    <w:uiPriority w:val="99"/>
    <w:pPr>
      <w:ind w:firstLine="420" w:firstLineChars="200"/>
    </w:pPr>
    <w:rPr>
      <w:szCs w:val="24"/>
    </w:rPr>
  </w:style>
  <w:style w:type="paragraph" w:styleId="28">
    <w:name w:val="caption"/>
    <w:basedOn w:val="1"/>
    <w:next w:val="1"/>
    <w:qFormat/>
    <w:uiPriority w:val="0"/>
    <w:rPr>
      <w:rFonts w:ascii="宋体" w:hAnsi="Arial" w:cs="Arial"/>
      <w:szCs w:val="20"/>
    </w:rPr>
  </w:style>
  <w:style w:type="paragraph" w:styleId="29">
    <w:name w:val="index 5"/>
    <w:basedOn w:val="1"/>
    <w:next w:val="1"/>
    <w:semiHidden/>
    <w:unhideWhenUsed/>
    <w:qFormat/>
    <w:uiPriority w:val="99"/>
    <w:pPr>
      <w:ind w:left="800" w:leftChars="800"/>
    </w:pPr>
    <w:rPr>
      <w:szCs w:val="24"/>
    </w:rPr>
  </w:style>
  <w:style w:type="paragraph" w:styleId="30">
    <w:name w:val="List Bullet"/>
    <w:basedOn w:val="1"/>
    <w:semiHidden/>
    <w:unhideWhenUsed/>
    <w:qFormat/>
    <w:uiPriority w:val="99"/>
    <w:pPr>
      <w:numPr>
        <w:ilvl w:val="0"/>
        <w:numId w:val="4"/>
      </w:numPr>
      <w:contextualSpacing/>
    </w:pPr>
    <w:rPr>
      <w:szCs w:val="24"/>
    </w:rPr>
  </w:style>
  <w:style w:type="paragraph" w:styleId="31">
    <w:name w:val="envelope address"/>
    <w:basedOn w:val="1"/>
    <w:semiHidden/>
    <w:unhideWhenUsed/>
    <w:qFormat/>
    <w:uiPriority w:val="99"/>
    <w:pPr>
      <w:framePr w:w="7920" w:h="1980" w:hRule="exact" w:hSpace="180" w:wrap="auto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  <w:sz w:val="24"/>
      <w:szCs w:val="24"/>
    </w:rPr>
  </w:style>
  <w:style w:type="paragraph" w:styleId="32">
    <w:name w:val="Document Map"/>
    <w:basedOn w:val="1"/>
    <w:link w:val="472"/>
    <w:semiHidden/>
    <w:unhideWhenUsed/>
    <w:qFormat/>
    <w:uiPriority w:val="99"/>
    <w:rPr>
      <w:rFonts w:ascii="Microsoft YaHei UI" w:eastAsia="Microsoft YaHei UI"/>
      <w:sz w:val="18"/>
      <w:szCs w:val="18"/>
    </w:rPr>
  </w:style>
  <w:style w:type="paragraph" w:styleId="33">
    <w:name w:val="toa heading"/>
    <w:basedOn w:val="1"/>
    <w:next w:val="1"/>
    <w:semiHidden/>
    <w:unhideWhenUsed/>
    <w:qFormat/>
    <w:uiPriority w:val="99"/>
    <w:pPr>
      <w:spacing w:before="120"/>
    </w:pPr>
    <w:rPr>
      <w:rFonts w:asciiTheme="majorHAnsi" w:hAnsiTheme="majorHAnsi" w:cstheme="majorBidi"/>
      <w:sz w:val="24"/>
      <w:szCs w:val="24"/>
    </w:rPr>
  </w:style>
  <w:style w:type="paragraph" w:styleId="34">
    <w:name w:val="annotation text"/>
    <w:basedOn w:val="1"/>
    <w:link w:val="366"/>
    <w:semiHidden/>
    <w:unhideWhenUsed/>
    <w:qFormat/>
    <w:uiPriority w:val="99"/>
    <w:pPr>
      <w:jc w:val="left"/>
    </w:pPr>
    <w:rPr>
      <w:szCs w:val="24"/>
    </w:rPr>
  </w:style>
  <w:style w:type="paragraph" w:styleId="35">
    <w:name w:val="index 6"/>
    <w:basedOn w:val="1"/>
    <w:next w:val="1"/>
    <w:semiHidden/>
    <w:unhideWhenUsed/>
    <w:qFormat/>
    <w:uiPriority w:val="99"/>
    <w:pPr>
      <w:ind w:left="1000" w:leftChars="1000"/>
    </w:pPr>
    <w:rPr>
      <w:szCs w:val="24"/>
    </w:rPr>
  </w:style>
  <w:style w:type="paragraph" w:styleId="36">
    <w:name w:val="Salutation"/>
    <w:basedOn w:val="1"/>
    <w:next w:val="1"/>
    <w:link w:val="354"/>
    <w:semiHidden/>
    <w:unhideWhenUsed/>
    <w:qFormat/>
    <w:uiPriority w:val="99"/>
  </w:style>
  <w:style w:type="paragraph" w:styleId="37">
    <w:name w:val="Body Text 3"/>
    <w:basedOn w:val="1"/>
    <w:link w:val="487"/>
    <w:semiHidden/>
    <w:unhideWhenUsed/>
    <w:qFormat/>
    <w:uiPriority w:val="99"/>
    <w:pPr>
      <w:spacing w:after="120"/>
    </w:pPr>
    <w:rPr>
      <w:sz w:val="16"/>
      <w:szCs w:val="16"/>
    </w:rPr>
  </w:style>
  <w:style w:type="paragraph" w:styleId="38">
    <w:name w:val="Closing"/>
    <w:basedOn w:val="1"/>
    <w:link w:val="359"/>
    <w:semiHidden/>
    <w:unhideWhenUsed/>
    <w:qFormat/>
    <w:uiPriority w:val="99"/>
    <w:pPr>
      <w:ind w:left="100" w:leftChars="2100"/>
    </w:pPr>
    <w:rPr>
      <w:szCs w:val="24"/>
    </w:rPr>
  </w:style>
  <w:style w:type="paragraph" w:styleId="39">
    <w:name w:val="List Bullet 3"/>
    <w:basedOn w:val="1"/>
    <w:semiHidden/>
    <w:unhideWhenUsed/>
    <w:qFormat/>
    <w:uiPriority w:val="99"/>
    <w:pPr>
      <w:numPr>
        <w:ilvl w:val="0"/>
        <w:numId w:val="5"/>
      </w:numPr>
      <w:contextualSpacing/>
    </w:pPr>
    <w:rPr>
      <w:szCs w:val="24"/>
    </w:rPr>
  </w:style>
  <w:style w:type="paragraph" w:styleId="40">
    <w:name w:val="Body Text"/>
    <w:basedOn w:val="1"/>
    <w:link w:val="332"/>
    <w:semiHidden/>
    <w:unhideWhenUsed/>
    <w:qFormat/>
    <w:uiPriority w:val="99"/>
    <w:pPr>
      <w:spacing w:after="120"/>
    </w:pPr>
    <w:rPr>
      <w:szCs w:val="24"/>
    </w:rPr>
  </w:style>
  <w:style w:type="paragraph" w:styleId="41">
    <w:name w:val="Body Text Indent"/>
    <w:basedOn w:val="1"/>
    <w:link w:val="484"/>
    <w:semiHidden/>
    <w:unhideWhenUsed/>
    <w:qFormat/>
    <w:uiPriority w:val="99"/>
    <w:pPr>
      <w:spacing w:after="120"/>
      <w:ind w:left="420" w:leftChars="200"/>
    </w:pPr>
    <w:rPr>
      <w:szCs w:val="24"/>
    </w:rPr>
  </w:style>
  <w:style w:type="paragraph" w:styleId="42">
    <w:name w:val="List Number 3"/>
    <w:basedOn w:val="1"/>
    <w:semiHidden/>
    <w:unhideWhenUsed/>
    <w:qFormat/>
    <w:uiPriority w:val="99"/>
    <w:pPr>
      <w:numPr>
        <w:ilvl w:val="0"/>
        <w:numId w:val="6"/>
      </w:numPr>
      <w:contextualSpacing/>
    </w:pPr>
    <w:rPr>
      <w:szCs w:val="24"/>
    </w:rPr>
  </w:style>
  <w:style w:type="paragraph" w:styleId="43">
    <w:name w:val="List 2"/>
    <w:basedOn w:val="1"/>
    <w:semiHidden/>
    <w:unhideWhenUsed/>
    <w:qFormat/>
    <w:uiPriority w:val="99"/>
    <w:pPr>
      <w:ind w:left="100" w:leftChars="200" w:hanging="200" w:hangingChars="200"/>
      <w:contextualSpacing/>
    </w:pPr>
    <w:rPr>
      <w:szCs w:val="24"/>
    </w:rPr>
  </w:style>
  <w:style w:type="paragraph" w:styleId="44">
    <w:name w:val="List Continue"/>
    <w:basedOn w:val="1"/>
    <w:semiHidden/>
    <w:unhideWhenUsed/>
    <w:qFormat/>
    <w:uiPriority w:val="99"/>
    <w:pPr>
      <w:spacing w:after="120"/>
      <w:ind w:left="420" w:leftChars="200"/>
      <w:contextualSpacing/>
    </w:pPr>
    <w:rPr>
      <w:szCs w:val="24"/>
    </w:rPr>
  </w:style>
  <w:style w:type="paragraph" w:styleId="45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46">
    <w:name w:val="List Bullet 2"/>
    <w:basedOn w:val="1"/>
    <w:semiHidden/>
    <w:unhideWhenUsed/>
    <w:qFormat/>
    <w:uiPriority w:val="99"/>
    <w:pPr>
      <w:numPr>
        <w:ilvl w:val="0"/>
        <w:numId w:val="7"/>
      </w:numPr>
      <w:contextualSpacing/>
    </w:pPr>
    <w:rPr>
      <w:szCs w:val="24"/>
    </w:rPr>
  </w:style>
  <w:style w:type="paragraph" w:styleId="47">
    <w:name w:val="HTML Address"/>
    <w:basedOn w:val="1"/>
    <w:semiHidden/>
    <w:qFormat/>
    <w:uiPriority w:val="0"/>
    <w:rPr>
      <w:i/>
      <w:iCs/>
    </w:rPr>
  </w:style>
  <w:style w:type="paragraph" w:styleId="48">
    <w:name w:val="index 4"/>
    <w:basedOn w:val="1"/>
    <w:next w:val="1"/>
    <w:semiHidden/>
    <w:unhideWhenUsed/>
    <w:qFormat/>
    <w:uiPriority w:val="99"/>
    <w:pPr>
      <w:ind w:left="600" w:leftChars="600"/>
    </w:pPr>
    <w:rPr>
      <w:szCs w:val="24"/>
    </w:rPr>
  </w:style>
  <w:style w:type="paragraph" w:styleId="49">
    <w:name w:val="Plain Text"/>
    <w:basedOn w:val="1"/>
    <w:link w:val="355"/>
    <w:semiHidden/>
    <w:unhideWhenUsed/>
    <w:qFormat/>
    <w:uiPriority w:val="99"/>
    <w:rPr>
      <w:rFonts w:ascii="宋体" w:hAnsi="Courier New" w:cs="Courier New"/>
    </w:rPr>
  </w:style>
  <w:style w:type="paragraph" w:styleId="50">
    <w:name w:val="List Bullet 5"/>
    <w:basedOn w:val="1"/>
    <w:semiHidden/>
    <w:unhideWhenUsed/>
    <w:qFormat/>
    <w:uiPriority w:val="99"/>
    <w:pPr>
      <w:numPr>
        <w:ilvl w:val="0"/>
        <w:numId w:val="8"/>
      </w:numPr>
      <w:contextualSpacing/>
    </w:pPr>
    <w:rPr>
      <w:szCs w:val="24"/>
    </w:rPr>
  </w:style>
  <w:style w:type="paragraph" w:styleId="51">
    <w:name w:val="List Number 4"/>
    <w:basedOn w:val="1"/>
    <w:semiHidden/>
    <w:unhideWhenUsed/>
    <w:qFormat/>
    <w:uiPriority w:val="99"/>
    <w:pPr>
      <w:numPr>
        <w:ilvl w:val="0"/>
        <w:numId w:val="9"/>
      </w:numPr>
      <w:contextualSpacing/>
    </w:pPr>
    <w:rPr>
      <w:szCs w:val="24"/>
    </w:rPr>
  </w:style>
  <w:style w:type="paragraph" w:styleId="52">
    <w:name w:val="toc 8"/>
    <w:basedOn w:val="13"/>
    <w:next w:val="1"/>
    <w:semiHidden/>
    <w:qFormat/>
    <w:uiPriority w:val="0"/>
  </w:style>
  <w:style w:type="paragraph" w:styleId="53">
    <w:name w:val="index 3"/>
    <w:basedOn w:val="1"/>
    <w:next w:val="1"/>
    <w:semiHidden/>
    <w:unhideWhenUsed/>
    <w:qFormat/>
    <w:uiPriority w:val="99"/>
    <w:pPr>
      <w:ind w:left="400" w:leftChars="400"/>
    </w:pPr>
    <w:rPr>
      <w:szCs w:val="24"/>
    </w:rPr>
  </w:style>
  <w:style w:type="paragraph" w:styleId="54">
    <w:name w:val="Date"/>
    <w:basedOn w:val="1"/>
    <w:next w:val="1"/>
    <w:link w:val="418"/>
    <w:semiHidden/>
    <w:unhideWhenUsed/>
    <w:qFormat/>
    <w:uiPriority w:val="99"/>
    <w:pPr>
      <w:ind w:left="100" w:leftChars="2500"/>
    </w:pPr>
  </w:style>
  <w:style w:type="paragraph" w:styleId="55">
    <w:name w:val="Body Text Indent 2"/>
    <w:basedOn w:val="1"/>
    <w:link w:val="488"/>
    <w:semiHidden/>
    <w:unhideWhenUsed/>
    <w:qFormat/>
    <w:uiPriority w:val="99"/>
    <w:pPr>
      <w:spacing w:after="120" w:line="480" w:lineRule="auto"/>
      <w:ind w:left="420" w:leftChars="200"/>
    </w:pPr>
    <w:rPr>
      <w:szCs w:val="24"/>
    </w:rPr>
  </w:style>
  <w:style w:type="paragraph" w:styleId="56">
    <w:name w:val="endnote text"/>
    <w:basedOn w:val="1"/>
    <w:link w:val="471"/>
    <w:semiHidden/>
    <w:unhideWhenUsed/>
    <w:qFormat/>
    <w:uiPriority w:val="99"/>
    <w:pPr>
      <w:snapToGrid w:val="0"/>
      <w:jc w:val="left"/>
    </w:pPr>
    <w:rPr>
      <w:szCs w:val="24"/>
    </w:rPr>
  </w:style>
  <w:style w:type="paragraph" w:styleId="57">
    <w:name w:val="List Continue 5"/>
    <w:basedOn w:val="1"/>
    <w:semiHidden/>
    <w:unhideWhenUsed/>
    <w:qFormat/>
    <w:uiPriority w:val="99"/>
    <w:pPr>
      <w:spacing w:after="120"/>
      <w:ind w:left="2100" w:leftChars="1000"/>
      <w:contextualSpacing/>
    </w:pPr>
    <w:rPr>
      <w:szCs w:val="24"/>
    </w:rPr>
  </w:style>
  <w:style w:type="paragraph" w:styleId="58">
    <w:name w:val="Balloon Text"/>
    <w:basedOn w:val="1"/>
    <w:link w:val="365"/>
    <w:semiHidden/>
    <w:unhideWhenUsed/>
    <w:qFormat/>
    <w:uiPriority w:val="99"/>
    <w:rPr>
      <w:sz w:val="18"/>
      <w:szCs w:val="18"/>
    </w:rPr>
  </w:style>
  <w:style w:type="paragraph" w:styleId="59">
    <w:name w:val="footer"/>
    <w:basedOn w:val="1"/>
    <w:semiHidden/>
    <w:qFormat/>
    <w:uiPriority w:val="0"/>
    <w:pPr>
      <w:tabs>
        <w:tab w:val="center" w:pos="4153"/>
        <w:tab w:val="right" w:pos="8306"/>
      </w:tabs>
      <w:snapToGrid w:val="0"/>
      <w:ind w:right="210" w:rightChars="100"/>
      <w:jc w:val="right"/>
    </w:pPr>
    <w:rPr>
      <w:sz w:val="18"/>
      <w:szCs w:val="18"/>
    </w:rPr>
  </w:style>
  <w:style w:type="paragraph" w:styleId="60">
    <w:name w:val="envelope return"/>
    <w:basedOn w:val="1"/>
    <w:semiHidden/>
    <w:unhideWhenUsed/>
    <w:qFormat/>
    <w:uiPriority w:val="99"/>
    <w:pPr>
      <w:snapToGrid w:val="0"/>
    </w:pPr>
    <w:rPr>
      <w:rFonts w:asciiTheme="majorHAnsi" w:hAnsiTheme="majorHAnsi" w:eastAsiaTheme="majorEastAsia" w:cstheme="majorBidi"/>
      <w:szCs w:val="24"/>
    </w:rPr>
  </w:style>
  <w:style w:type="paragraph" w:styleId="61">
    <w:name w:val="header"/>
    <w:basedOn w:val="1"/>
    <w:semiHidden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2">
    <w:name w:val="Signature"/>
    <w:basedOn w:val="1"/>
    <w:link w:val="368"/>
    <w:semiHidden/>
    <w:unhideWhenUsed/>
    <w:qFormat/>
    <w:uiPriority w:val="99"/>
    <w:pPr>
      <w:ind w:left="100" w:leftChars="2100"/>
    </w:pPr>
    <w:rPr>
      <w:szCs w:val="24"/>
    </w:rPr>
  </w:style>
  <w:style w:type="paragraph" w:styleId="63">
    <w:name w:val="List Continue 4"/>
    <w:basedOn w:val="1"/>
    <w:semiHidden/>
    <w:unhideWhenUsed/>
    <w:qFormat/>
    <w:uiPriority w:val="99"/>
    <w:pPr>
      <w:spacing w:after="120"/>
      <w:ind w:left="1680" w:leftChars="800"/>
      <w:contextualSpacing/>
    </w:pPr>
    <w:rPr>
      <w:szCs w:val="24"/>
    </w:rPr>
  </w:style>
  <w:style w:type="paragraph" w:styleId="64">
    <w:name w:val="index heading"/>
    <w:basedOn w:val="1"/>
    <w:next w:val="65"/>
    <w:semiHidden/>
    <w:unhideWhenUsed/>
    <w:qFormat/>
    <w:uiPriority w:val="99"/>
    <w:pPr>
      <w:spacing w:beforeLines="100" w:afterLines="100"/>
      <w:jc w:val="center"/>
    </w:pPr>
    <w:rPr>
      <w:rFonts w:eastAsia="黑体" w:asciiTheme="majorHAnsi" w:hAnsiTheme="majorHAnsi" w:cstheme="majorBidi"/>
      <w:bCs/>
      <w:szCs w:val="24"/>
    </w:rPr>
  </w:style>
  <w:style w:type="paragraph" w:styleId="65">
    <w:name w:val="index 1"/>
    <w:basedOn w:val="1"/>
    <w:next w:val="1"/>
    <w:semiHidden/>
    <w:unhideWhenUsed/>
    <w:qFormat/>
    <w:uiPriority w:val="99"/>
    <w:rPr>
      <w:rFonts w:ascii="宋体" w:hAnsi="宋体"/>
      <w:szCs w:val="24"/>
    </w:rPr>
  </w:style>
  <w:style w:type="paragraph" w:styleId="66">
    <w:name w:val="Subtitle"/>
    <w:basedOn w:val="1"/>
    <w:next w:val="1"/>
    <w:link w:val="357"/>
    <w:qFormat/>
    <w:uiPriority w:val="11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67">
    <w:name w:val="List Number 5"/>
    <w:basedOn w:val="1"/>
    <w:semiHidden/>
    <w:unhideWhenUsed/>
    <w:qFormat/>
    <w:uiPriority w:val="99"/>
    <w:pPr>
      <w:numPr>
        <w:ilvl w:val="0"/>
        <w:numId w:val="10"/>
      </w:numPr>
      <w:contextualSpacing/>
    </w:pPr>
    <w:rPr>
      <w:szCs w:val="24"/>
    </w:rPr>
  </w:style>
  <w:style w:type="paragraph" w:styleId="68">
    <w:name w:val="List"/>
    <w:basedOn w:val="1"/>
    <w:semiHidden/>
    <w:unhideWhenUsed/>
    <w:qFormat/>
    <w:uiPriority w:val="99"/>
    <w:pPr>
      <w:ind w:left="200" w:hanging="200" w:hangingChars="200"/>
      <w:contextualSpacing/>
    </w:pPr>
    <w:rPr>
      <w:szCs w:val="24"/>
    </w:rPr>
  </w:style>
  <w:style w:type="paragraph" w:styleId="69">
    <w:name w:val="footnote text"/>
    <w:basedOn w:val="1"/>
    <w:semiHidden/>
    <w:qFormat/>
    <w:uiPriority w:val="0"/>
    <w:pPr>
      <w:snapToGrid w:val="0"/>
      <w:ind w:left="400" w:leftChars="200" w:hanging="200" w:hangingChars="200"/>
      <w:jc w:val="left"/>
    </w:pPr>
    <w:rPr>
      <w:sz w:val="18"/>
      <w:szCs w:val="18"/>
    </w:rPr>
  </w:style>
  <w:style w:type="paragraph" w:styleId="70">
    <w:name w:val="List 5"/>
    <w:basedOn w:val="1"/>
    <w:semiHidden/>
    <w:unhideWhenUsed/>
    <w:qFormat/>
    <w:uiPriority w:val="99"/>
    <w:pPr>
      <w:ind w:left="100" w:leftChars="800" w:hanging="200" w:hangingChars="200"/>
      <w:contextualSpacing/>
    </w:pPr>
    <w:rPr>
      <w:szCs w:val="24"/>
    </w:rPr>
  </w:style>
  <w:style w:type="paragraph" w:styleId="71">
    <w:name w:val="Body Text Indent 3"/>
    <w:basedOn w:val="1"/>
    <w:link w:val="489"/>
    <w:semiHidden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2">
    <w:name w:val="index 7"/>
    <w:basedOn w:val="1"/>
    <w:next w:val="1"/>
    <w:semiHidden/>
    <w:unhideWhenUsed/>
    <w:qFormat/>
    <w:uiPriority w:val="99"/>
    <w:pPr>
      <w:ind w:left="1200" w:leftChars="1200"/>
    </w:pPr>
    <w:rPr>
      <w:szCs w:val="24"/>
    </w:rPr>
  </w:style>
  <w:style w:type="paragraph" w:styleId="73">
    <w:name w:val="index 9"/>
    <w:basedOn w:val="1"/>
    <w:next w:val="1"/>
    <w:semiHidden/>
    <w:unhideWhenUsed/>
    <w:qFormat/>
    <w:uiPriority w:val="99"/>
    <w:pPr>
      <w:ind w:left="1600" w:leftChars="1600"/>
    </w:pPr>
    <w:rPr>
      <w:szCs w:val="24"/>
    </w:rPr>
  </w:style>
  <w:style w:type="paragraph" w:styleId="74">
    <w:name w:val="table of figures"/>
    <w:basedOn w:val="1"/>
    <w:next w:val="1"/>
    <w:semiHidden/>
    <w:qFormat/>
    <w:uiPriority w:val="0"/>
    <w:rPr>
      <w:szCs w:val="24"/>
    </w:rPr>
  </w:style>
  <w:style w:type="paragraph" w:styleId="75">
    <w:name w:val="toc 9"/>
    <w:basedOn w:val="52"/>
    <w:next w:val="1"/>
    <w:semiHidden/>
    <w:qFormat/>
    <w:uiPriority w:val="0"/>
  </w:style>
  <w:style w:type="paragraph" w:styleId="76">
    <w:name w:val="Body Text 2"/>
    <w:basedOn w:val="1"/>
    <w:link w:val="486"/>
    <w:semiHidden/>
    <w:unhideWhenUsed/>
    <w:qFormat/>
    <w:uiPriority w:val="99"/>
    <w:pPr>
      <w:spacing w:after="120" w:line="480" w:lineRule="auto"/>
    </w:pPr>
    <w:rPr>
      <w:szCs w:val="24"/>
    </w:rPr>
  </w:style>
  <w:style w:type="paragraph" w:styleId="77">
    <w:name w:val="List 4"/>
    <w:basedOn w:val="1"/>
    <w:semiHidden/>
    <w:unhideWhenUsed/>
    <w:qFormat/>
    <w:uiPriority w:val="99"/>
    <w:pPr>
      <w:ind w:left="100" w:leftChars="600" w:hanging="200" w:hangingChars="200"/>
      <w:contextualSpacing/>
    </w:pPr>
    <w:rPr>
      <w:szCs w:val="24"/>
    </w:rPr>
  </w:style>
  <w:style w:type="paragraph" w:styleId="78">
    <w:name w:val="List Continue 2"/>
    <w:basedOn w:val="1"/>
    <w:semiHidden/>
    <w:unhideWhenUsed/>
    <w:qFormat/>
    <w:uiPriority w:val="99"/>
    <w:pPr>
      <w:spacing w:after="120"/>
      <w:ind w:left="840" w:leftChars="400"/>
      <w:contextualSpacing/>
    </w:pPr>
    <w:rPr>
      <w:szCs w:val="24"/>
    </w:rPr>
  </w:style>
  <w:style w:type="paragraph" w:styleId="79">
    <w:name w:val="Message Header"/>
    <w:basedOn w:val="1"/>
    <w:link w:val="479"/>
    <w:semiHidden/>
    <w:unhideWhenUsed/>
    <w:qFormat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</w:rPr>
  </w:style>
  <w:style w:type="paragraph" w:styleId="80">
    <w:name w:val="HTML Preformatted"/>
    <w:basedOn w:val="1"/>
    <w:semiHidden/>
    <w:qFormat/>
    <w:uiPriority w:val="0"/>
    <w:rPr>
      <w:rFonts w:ascii="Courier New" w:hAnsi="Courier New" w:cs="Courier New"/>
      <w:sz w:val="20"/>
      <w:szCs w:val="20"/>
    </w:rPr>
  </w:style>
  <w:style w:type="paragraph" w:styleId="81">
    <w:name w:val="Normal (Web)"/>
    <w:basedOn w:val="1"/>
    <w:semiHidden/>
    <w:unhideWhenUsed/>
    <w:qFormat/>
    <w:uiPriority w:val="99"/>
    <w:rPr>
      <w:sz w:val="24"/>
    </w:rPr>
  </w:style>
  <w:style w:type="paragraph" w:styleId="82">
    <w:name w:val="List Continue 3"/>
    <w:basedOn w:val="1"/>
    <w:semiHidden/>
    <w:unhideWhenUsed/>
    <w:qFormat/>
    <w:uiPriority w:val="99"/>
    <w:pPr>
      <w:spacing w:after="120"/>
      <w:ind w:left="1260" w:leftChars="600"/>
      <w:contextualSpacing/>
    </w:pPr>
    <w:rPr>
      <w:szCs w:val="24"/>
    </w:rPr>
  </w:style>
  <w:style w:type="paragraph" w:styleId="83">
    <w:name w:val="index 2"/>
    <w:basedOn w:val="1"/>
    <w:next w:val="1"/>
    <w:semiHidden/>
    <w:unhideWhenUsed/>
    <w:qFormat/>
    <w:uiPriority w:val="99"/>
    <w:pPr>
      <w:ind w:left="200" w:leftChars="200"/>
    </w:pPr>
    <w:rPr>
      <w:szCs w:val="24"/>
    </w:rPr>
  </w:style>
  <w:style w:type="paragraph" w:styleId="84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85">
    <w:name w:val="annotation subject"/>
    <w:basedOn w:val="34"/>
    <w:next w:val="34"/>
    <w:link w:val="367"/>
    <w:semiHidden/>
    <w:unhideWhenUsed/>
    <w:qFormat/>
    <w:uiPriority w:val="99"/>
    <w:rPr>
      <w:b/>
      <w:bCs/>
    </w:rPr>
  </w:style>
  <w:style w:type="paragraph" w:styleId="86">
    <w:name w:val="Body Text First Indent"/>
    <w:basedOn w:val="40"/>
    <w:link w:val="483"/>
    <w:semiHidden/>
    <w:unhideWhenUsed/>
    <w:qFormat/>
    <w:uiPriority w:val="99"/>
    <w:pPr>
      <w:ind w:firstLine="420" w:firstLineChars="100"/>
    </w:pPr>
  </w:style>
  <w:style w:type="paragraph" w:styleId="87">
    <w:name w:val="Body Text First Indent 2"/>
    <w:basedOn w:val="41"/>
    <w:link w:val="485"/>
    <w:semiHidden/>
    <w:unhideWhenUsed/>
    <w:qFormat/>
    <w:uiPriority w:val="99"/>
    <w:pPr>
      <w:ind w:firstLine="420" w:firstLineChars="200"/>
    </w:pPr>
  </w:style>
  <w:style w:type="table" w:styleId="89">
    <w:name w:val="Table Grid"/>
    <w:basedOn w:val="8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0">
    <w:name w:val="Table Theme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1">
    <w:name w:val="Table Colorful 1"/>
    <w:basedOn w:val="88"/>
    <w:semiHidden/>
    <w:unhideWhenUsed/>
    <w:qFormat/>
    <w:uiPriority w:val="99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Elegant"/>
    <w:basedOn w:val="88"/>
    <w:semiHidden/>
    <w:unhideWhenUsed/>
    <w:qFormat/>
    <w:uiPriority w:val="99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95">
    <w:name w:val="Table Classic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lassic 2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3"/>
    <w:basedOn w:val="88"/>
    <w:semiHidden/>
    <w:unhideWhenUsed/>
    <w:qFormat/>
    <w:uiPriority w:val="99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Simple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00">
    <w:name w:val="Table Simple 2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left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01">
    <w:name w:val="Table Simple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2">
    <w:name w:val="Table Subtle 1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bottom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3">
    <w:name w:val="Table Subtle 2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3D effects 1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left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bottom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105">
    <w:name w:val="Table 3D effects 2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3D effects 3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bottom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List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8">
    <w:name w:val="Table List 2"/>
    <w:basedOn w:val="88"/>
    <w:semiHidden/>
    <w:unhideWhenUsed/>
    <w:qFormat/>
    <w:uiPriority w:val="99"/>
    <w:pPr>
      <w:widowControl w:val="0"/>
      <w:jc w:val="both"/>
    </w:pPr>
    <w:tblPr>
      <w:tblBorders>
        <w:bottom w:val="single" w:color="80808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9">
    <w:name w:val="Table List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4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1">
    <w:name w:val="Table List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List 7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4">
    <w:name w:val="Table List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table" w:styleId="115">
    <w:name w:val="Table Contemporary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6">
    <w:name w:val="Table Columns 1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7">
    <w:name w:val="Table Columns 2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8">
    <w:name w:val="Table Columns 3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9">
    <w:name w:val="Table Columns 4"/>
    <w:basedOn w:val="88"/>
    <w:semiHidden/>
    <w:unhideWhenUsed/>
    <w:qFormat/>
    <w:uiPriority w:val="99"/>
    <w:pPr>
      <w:widowControl w:val="0"/>
      <w:jc w:val="both"/>
    </w:p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20">
    <w:name w:val="Table Columns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21">
    <w:name w:val="Table Grid 1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2">
    <w:name w:val="Table Grid 2"/>
    <w:basedOn w:val="88"/>
    <w:semiHidden/>
    <w:unhideWhenUsed/>
    <w:qFormat/>
    <w:uiPriority w:val="99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3">
    <w:name w:val="Table Grid 3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4">
    <w:name w:val="Table Grid 4"/>
    <w:basedOn w:val="88"/>
    <w:semiHidden/>
    <w:unhideWhenUsed/>
    <w:qFormat/>
    <w:uiPriority w:val="99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5">
    <w:name w:val="Table Grid 5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Grid 6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7">
    <w:name w:val="Table Grid 7"/>
    <w:basedOn w:val="88"/>
    <w:semiHidden/>
    <w:unhideWhenUsed/>
    <w:qFormat/>
    <w:uiPriority w:val="99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8">
    <w:name w:val="Table Grid 8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1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0">
    <w:name w:val="Table Web 2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1">
    <w:name w:val="Table Web 3"/>
    <w:basedOn w:val="88"/>
    <w:semiHidden/>
    <w:unhideWhenUsed/>
    <w:qFormat/>
    <w:uiPriority w:val="99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2">
    <w:name w:val="Table Professional"/>
    <w:basedOn w:val="88"/>
    <w:semiHidden/>
    <w:unhideWhenUsed/>
    <w:qFormat/>
    <w:uiPriority w:val="99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3">
    <w:name w:val="Light Shading"/>
    <w:basedOn w:val="88"/>
    <w:semiHidden/>
    <w:unhideWhenUsed/>
    <w:qFormat/>
    <w:uiPriority w:val="60"/>
    <w:rPr>
      <w:color w:val="000000" w:themeColor="text1" w:themeShade="BF"/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</w:style>
  <w:style w:type="table" w:styleId="134">
    <w:name w:val="Light Shading Accent 1"/>
    <w:basedOn w:val="88"/>
    <w:semiHidden/>
    <w:unhideWhenUsed/>
    <w:qFormat/>
    <w:uiPriority w:val="60"/>
    <w:rPr>
      <w:color w:val="2E75B6" w:themeColor="accent1" w:themeShade="BF"/>
    </w:rPr>
    <w:tblPr>
      <w:tblBorders>
        <w:top w:val="single" w:color="5B9BD5" w:themeColor="accent1" w:sz="8" w:space="0"/>
        <w:bottom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5B9BD5" w:themeColor="accent1" w:sz="8" w:space="0"/>
          <w:left w:val="nil"/>
          <w:bottom w:val="single" w:color="5B9BD5" w:themeColor="accen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135">
    <w:name w:val="Light Shading Accent 2"/>
    <w:basedOn w:val="88"/>
    <w:semiHidden/>
    <w:unhideWhenUsed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table" w:styleId="136">
    <w:name w:val="Light Shading Accent 3"/>
    <w:basedOn w:val="88"/>
    <w:semiHidden/>
    <w:unhideWhenUsed/>
    <w:qFormat/>
    <w:uiPriority w:val="60"/>
    <w:rPr>
      <w:color w:val="7C7C7C" w:themeColor="accent3" w:themeShade="BF"/>
    </w:rPr>
    <w:tblPr>
      <w:tblBorders>
        <w:top w:val="single" w:color="A5A5A5" w:themeColor="accent3" w:sz="8" w:space="0"/>
        <w:bottom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A5A5A5" w:themeColor="accent3" w:sz="8" w:space="0"/>
          <w:left w:val="nil"/>
          <w:bottom w:val="single" w:color="A5A5A5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137">
    <w:name w:val="Light Shading Accent 4"/>
    <w:basedOn w:val="88"/>
    <w:semiHidden/>
    <w:unhideWhenUsed/>
    <w:qFormat/>
    <w:uiPriority w:val="60"/>
    <w:rPr>
      <w:color w:val="BF9000" w:themeColor="accent4" w:themeShade="BF"/>
    </w:rPr>
    <w:tblPr>
      <w:tblBorders>
        <w:top w:val="single" w:color="FFC000" w:themeColor="accent4" w:sz="8" w:space="0"/>
        <w:bottom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FC000" w:themeColor="accent4" w:sz="8" w:space="0"/>
          <w:left w:val="nil"/>
          <w:bottom w:val="single" w:color="FFC000" w:themeColor="accent4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</w:style>
  <w:style w:type="table" w:styleId="138">
    <w:name w:val="Light Shading Accent 5"/>
    <w:basedOn w:val="88"/>
    <w:semiHidden/>
    <w:unhideWhenUsed/>
    <w:qFormat/>
    <w:uiPriority w:val="60"/>
    <w:rPr>
      <w:color w:val="2F5597" w:themeColor="accent5" w:themeShade="BF"/>
    </w:rPr>
    <w:tblPr>
      <w:tblBorders>
        <w:top w:val="single" w:color="4472C4" w:themeColor="accent5" w:sz="8" w:space="0"/>
        <w:bottom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472C4" w:themeColor="accent5" w:sz="8" w:space="0"/>
          <w:left w:val="nil"/>
          <w:bottom w:val="single" w:color="4472C4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</w:style>
  <w:style w:type="table" w:styleId="139">
    <w:name w:val="Light Shading Accent 6"/>
    <w:basedOn w:val="88"/>
    <w:semiHidden/>
    <w:unhideWhenUsed/>
    <w:qFormat/>
    <w:uiPriority w:val="60"/>
    <w:rPr>
      <w:color w:val="548235" w:themeColor="accent6" w:themeShade="BF"/>
    </w:rPr>
    <w:tblPr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70AD47" w:themeColor="accent6" w:sz="8" w:space="0"/>
          <w:left w:val="nil"/>
          <w:bottom w:val="single" w:color="70AD47" w:themeColor="accent6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140">
    <w:name w:val="Light List"/>
    <w:basedOn w:val="88"/>
    <w:semiHidden/>
    <w:unhideWhenUsed/>
    <w:qFormat/>
    <w:uiPriority w:val="61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</w:style>
  <w:style w:type="table" w:styleId="141">
    <w:name w:val="Light List Accent 1"/>
    <w:basedOn w:val="88"/>
    <w:semiHidden/>
    <w:unhideWhenUsed/>
    <w:qFormat/>
    <w:uiPriority w:val="61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</w:style>
  <w:style w:type="table" w:styleId="142">
    <w:name w:val="Light List Accent 2"/>
    <w:basedOn w:val="88"/>
    <w:semiHidden/>
    <w:unhideWhenUsed/>
    <w:qFormat/>
    <w:uiPriority w:val="61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</w:style>
  <w:style w:type="table" w:styleId="143">
    <w:name w:val="Light List Accent 3"/>
    <w:basedOn w:val="88"/>
    <w:semiHidden/>
    <w:unhideWhenUsed/>
    <w:qFormat/>
    <w:uiPriority w:val="61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</w:style>
  <w:style w:type="table" w:styleId="144">
    <w:name w:val="Light List Accent 4"/>
    <w:basedOn w:val="88"/>
    <w:semiHidden/>
    <w:unhideWhenUsed/>
    <w:qFormat/>
    <w:uiPriority w:val="61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</w:style>
  <w:style w:type="table" w:styleId="145">
    <w:name w:val="Light List Accent 5"/>
    <w:basedOn w:val="88"/>
    <w:semiHidden/>
    <w:unhideWhenUsed/>
    <w:qFormat/>
    <w:uiPriority w:val="61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</w:style>
  <w:style w:type="table" w:styleId="146">
    <w:name w:val="Light List Accent 6"/>
    <w:basedOn w:val="88"/>
    <w:semiHidden/>
    <w:unhideWhenUsed/>
    <w:qFormat/>
    <w:uiPriority w:val="61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</w:style>
  <w:style w:type="table" w:styleId="147">
    <w:name w:val="Light Grid"/>
    <w:basedOn w:val="88"/>
    <w:semiHidden/>
    <w:unhideWhenUsed/>
    <w:qFormat/>
    <w:uiPriority w:val="62"/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1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000000" w:themeColor="text1" w:sz="6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</w:tcPr>
    </w:tblStylePr>
    <w:tblStylePr w:type="band1Vert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  <w:shd w:val="clear" w:color="auto" w:fill="BFBFBF" w:themeFill="text1" w:themeFillTint="3F"/>
      </w:tcPr>
    </w:tblStylePr>
    <w:tblStylePr w:type="band2Horz">
      <w:tblPr/>
      <w:tcPr>
        <w:tc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V w:val="single" w:sz="8" w:space="0"/>
        </w:tcBorders>
      </w:tcPr>
    </w:tblStylePr>
  </w:style>
  <w:style w:type="table" w:styleId="148">
    <w:name w:val="Light Grid Accent 1"/>
    <w:basedOn w:val="88"/>
    <w:semiHidden/>
    <w:unhideWhenUsed/>
    <w:qFormat/>
    <w:uiPriority w:val="62"/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1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5B9BD5" w:themeColor="accent1" w:sz="6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</w:tcPr>
    </w:tblStylePr>
    <w:tblStylePr w:type="band1Vert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color="5B9BD5" w:themeColor="accent1" w:sz="8" w:space="0"/>
          <w:left w:val="single" w:color="5B9BD5" w:themeColor="accent1" w:sz="8" w:space="0"/>
          <w:bottom w:val="single" w:color="5B9BD5" w:themeColor="accent1" w:sz="8" w:space="0"/>
          <w:right w:val="single" w:color="5B9BD5" w:themeColor="accent1" w:sz="8" w:space="0"/>
          <w:insideV w:val="single" w:sz="8" w:space="0"/>
        </w:tcBorders>
      </w:tcPr>
    </w:tblStylePr>
  </w:style>
  <w:style w:type="table" w:styleId="149">
    <w:name w:val="Light Grid Accent 2"/>
    <w:basedOn w:val="88"/>
    <w:semiHidden/>
    <w:unhideWhenUsed/>
    <w:qFormat/>
    <w:uiPriority w:val="62"/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1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ED7D31" w:themeColor="accent2" w:sz="6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</w:tcPr>
    </w:tblStylePr>
    <w:tblStylePr w:type="band1Vert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  <w:shd w:val="clear" w:color="auto" w:fill="FADECC" w:themeFill="accent2" w:themeFillTint="3F"/>
      </w:tcPr>
    </w:tblStylePr>
    <w:tblStylePr w:type="band2Horz">
      <w:tblPr/>
      <w:tcPr>
        <w:tcBorders>
          <w:top w:val="single" w:color="ED7D31" w:themeColor="accent2" w:sz="8" w:space="0"/>
          <w:left w:val="single" w:color="ED7D31" w:themeColor="accent2" w:sz="8" w:space="0"/>
          <w:bottom w:val="single" w:color="ED7D31" w:themeColor="accent2" w:sz="8" w:space="0"/>
          <w:right w:val="single" w:color="ED7D31" w:themeColor="accent2" w:sz="8" w:space="0"/>
          <w:insideV w:val="single" w:sz="8" w:space="0"/>
        </w:tcBorders>
      </w:tcPr>
    </w:tblStylePr>
  </w:style>
  <w:style w:type="table" w:styleId="150">
    <w:name w:val="Light Grid Accent 3"/>
    <w:basedOn w:val="88"/>
    <w:semiHidden/>
    <w:unhideWhenUsed/>
    <w:qFormat/>
    <w:uiPriority w:val="62"/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1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A5A5A5" w:themeColor="accent3" w:sz="6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</w:tcPr>
    </w:tblStylePr>
    <w:tblStylePr w:type="band1Vert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color="A5A5A5" w:themeColor="accent3" w:sz="8" w:space="0"/>
          <w:left w:val="single" w:color="A5A5A5" w:themeColor="accent3" w:sz="8" w:space="0"/>
          <w:bottom w:val="single" w:color="A5A5A5" w:themeColor="accent3" w:sz="8" w:space="0"/>
          <w:right w:val="single" w:color="A5A5A5" w:themeColor="accent3" w:sz="8" w:space="0"/>
          <w:insideV w:val="single" w:sz="8" w:space="0"/>
        </w:tcBorders>
      </w:tcPr>
    </w:tblStylePr>
  </w:style>
  <w:style w:type="table" w:styleId="151">
    <w:name w:val="Light Grid Accent 4"/>
    <w:basedOn w:val="88"/>
    <w:semiHidden/>
    <w:unhideWhenUsed/>
    <w:qFormat/>
    <w:uiPriority w:val="62"/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1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FFC000" w:themeColor="accent4" w:sz="6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</w:tcPr>
    </w:tblStylePr>
    <w:tblStylePr w:type="band1Vert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  <w:shd w:val="clear" w:color="auto" w:fill="FFEFBF" w:themeFill="accent4" w:themeFillTint="3F"/>
      </w:tcPr>
    </w:tblStylePr>
    <w:tblStylePr w:type="band2Horz">
      <w:tblPr/>
      <w:tcPr>
        <w:tcBorders>
          <w:top w:val="single" w:color="FFC000" w:themeColor="accent4" w:sz="8" w:space="0"/>
          <w:left w:val="single" w:color="FFC000" w:themeColor="accent4" w:sz="8" w:space="0"/>
          <w:bottom w:val="single" w:color="FFC000" w:themeColor="accent4" w:sz="8" w:space="0"/>
          <w:right w:val="single" w:color="FFC000" w:themeColor="accent4" w:sz="8" w:space="0"/>
          <w:insideV w:val="single" w:sz="8" w:space="0"/>
        </w:tcBorders>
      </w:tcPr>
    </w:tblStylePr>
  </w:style>
  <w:style w:type="table" w:styleId="152">
    <w:name w:val="Light Grid Accent 5"/>
    <w:basedOn w:val="88"/>
    <w:semiHidden/>
    <w:unhideWhenUsed/>
    <w:qFormat/>
    <w:uiPriority w:val="62"/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1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4472C4" w:themeColor="accent5" w:sz="6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</w:tcPr>
    </w:tblStylePr>
    <w:tblStylePr w:type="band1Vert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  <w:shd w:val="clear" w:color="auto" w:fill="D0DCF0" w:themeFill="accent5" w:themeFillTint="3F"/>
      </w:tcPr>
    </w:tblStylePr>
    <w:tblStylePr w:type="band2Horz">
      <w:tblPr/>
      <w:tcPr>
        <w:tcBorders>
          <w:top w:val="single" w:color="4472C4" w:themeColor="accent5" w:sz="8" w:space="0"/>
          <w:left w:val="single" w:color="4472C4" w:themeColor="accent5" w:sz="8" w:space="0"/>
          <w:bottom w:val="single" w:color="4472C4" w:themeColor="accent5" w:sz="8" w:space="0"/>
          <w:right w:val="single" w:color="4472C4" w:themeColor="accent5" w:sz="8" w:space="0"/>
          <w:insideV w:val="single" w:sz="8" w:space="0"/>
        </w:tcBorders>
      </w:tcPr>
    </w:tblStylePr>
  </w:style>
  <w:style w:type="table" w:styleId="153">
    <w:name w:val="Light Grid Accent 6"/>
    <w:basedOn w:val="88"/>
    <w:semiHidden/>
    <w:unhideWhenUsed/>
    <w:qFormat/>
    <w:uiPriority w:val="62"/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1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asciiTheme="majorHAnsi" w:hAnsiTheme="majorHAnsi" w:eastAsiaTheme="majorEastAsia" w:cstheme="majorBidi"/>
        <w:b/>
        <w:bCs/>
      </w:rPr>
      <w:tblPr/>
      <w:tcPr>
        <w:tcBorders>
          <w:top w:val="double" w:color="70AD47" w:themeColor="accent6" w:sz="6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H w:val="nil"/>
          <w:insideV w:val="single" w:sz="8" w:space="0"/>
        </w:tcBorders>
      </w:tcPr>
    </w:tblStylePr>
    <w:tblStylePr w:type="firstCol">
      <w:rPr>
        <w:rFonts w:asciiTheme="majorHAnsi" w:hAnsiTheme="majorHAnsi" w:eastAsiaTheme="majorEastAsia" w:cstheme="majorBidi"/>
        <w:b/>
        <w:bCs/>
      </w:rPr>
    </w:tblStylePr>
    <w:tblStylePr w:type="lastCol">
      <w:rPr>
        <w:rFonts w:asciiTheme="majorHAnsi" w:hAnsiTheme="majorHAnsi" w:eastAsiaTheme="majorEastAsia" w:cstheme="majorBidi"/>
        <w:b/>
        <w:bCs/>
      </w:rPr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</w:tcPr>
    </w:tblStylePr>
    <w:tblStylePr w:type="band1Vert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color="70AD47" w:themeColor="accent6" w:sz="8" w:space="0"/>
          <w:left w:val="single" w:color="70AD47" w:themeColor="accent6" w:sz="8" w:space="0"/>
          <w:bottom w:val="single" w:color="70AD47" w:themeColor="accent6" w:sz="8" w:space="0"/>
          <w:right w:val="single" w:color="70AD47" w:themeColor="accent6" w:sz="8" w:space="0"/>
          <w:insideV w:val="single" w:sz="8" w:space="0"/>
        </w:tcBorders>
      </w:tcPr>
    </w:tblStylePr>
  </w:style>
  <w:style w:type="table" w:styleId="154">
    <w:name w:val="Medium Shading 1"/>
    <w:basedOn w:val="88"/>
    <w:semiHidden/>
    <w:unhideWhenUsed/>
    <w:qFormat/>
    <w:uiPriority w:val="63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3F3F3F" w:themeColor="text1" w:themeTint="BF" w:sz="8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3F3F3F" w:themeColor="text1" w:themeTint="BF" w:sz="6" w:space="0"/>
          <w:left w:val="single" w:color="3F3F3F" w:themeColor="text1" w:themeTint="BF" w:sz="8" w:space="0"/>
          <w:bottom w:val="single" w:color="3F3F3F" w:themeColor="text1" w:themeTint="BF" w:sz="8" w:space="0"/>
          <w:right w:val="single" w:color="3F3F3F" w:themeColor="tex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FBFB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5">
    <w:name w:val="Medium Shading 1 Accent 1"/>
    <w:basedOn w:val="88"/>
    <w:semiHidden/>
    <w:unhideWhenUsed/>
    <w:qFormat/>
    <w:uiPriority w:val="63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84B4DF" w:themeColor="accent1" w:themeTint="BF" w:sz="8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4B4DF" w:themeColor="accent1" w:themeTint="BF" w:sz="6" w:space="0"/>
          <w:left w:val="single" w:color="84B4DF" w:themeColor="accent1" w:themeTint="BF" w:sz="8" w:space="0"/>
          <w:bottom w:val="single" w:color="84B4DF" w:themeColor="accent1" w:themeTint="BF" w:sz="8" w:space="0"/>
          <w:right w:val="single" w:color="84B4DF" w:themeColor="accent1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6">
    <w:name w:val="Medium Shading 1 Accent 2"/>
    <w:basedOn w:val="88"/>
    <w:semiHidden/>
    <w:unhideWhenUsed/>
    <w:qFormat/>
    <w:uiPriority w:val="63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19D64" w:themeColor="accent2" w:themeTint="BF" w:sz="8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19D64" w:themeColor="accent2" w:themeTint="BF" w:sz="6" w:space="0"/>
          <w:left w:val="single" w:color="F19D64" w:themeColor="accent2" w:themeTint="BF" w:sz="8" w:space="0"/>
          <w:bottom w:val="single" w:color="F19D64" w:themeColor="accent2" w:themeTint="BF" w:sz="8" w:space="0"/>
          <w:right w:val="single" w:color="F19D64" w:themeColor="accent2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C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7">
    <w:name w:val="Medium Shading 1 Accent 3"/>
    <w:basedOn w:val="88"/>
    <w:semiHidden/>
    <w:unhideWhenUsed/>
    <w:qFormat/>
    <w:uiPriority w:val="63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BBBBBB" w:themeColor="accent3" w:themeTint="BF" w:sz="8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BBBBB" w:themeColor="accent3" w:themeTint="BF" w:sz="6" w:space="0"/>
          <w:left w:val="single" w:color="BBBBBB" w:themeColor="accent3" w:themeTint="BF" w:sz="8" w:space="0"/>
          <w:bottom w:val="single" w:color="BBBBBB" w:themeColor="accent3" w:themeTint="BF" w:sz="8" w:space="0"/>
          <w:right w:val="single" w:color="BBBBBB" w:themeColor="accent3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8">
    <w:name w:val="Medium Shading 1 Accent 4"/>
    <w:basedOn w:val="88"/>
    <w:semiHidden/>
    <w:unhideWhenUsed/>
    <w:qFormat/>
    <w:uiPriority w:val="63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CF3F" w:themeColor="accent4" w:themeTint="BF" w:sz="8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FCF3F" w:themeColor="accent4" w:themeTint="BF" w:sz="6" w:space="0"/>
          <w:left w:val="single" w:color="FFCF3F" w:themeColor="accent4" w:themeTint="BF" w:sz="8" w:space="0"/>
          <w:bottom w:val="single" w:color="FFCF3F" w:themeColor="accent4" w:themeTint="BF" w:sz="8" w:space="0"/>
          <w:right w:val="single" w:color="FFCF3F" w:themeColor="accent4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B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59">
    <w:name w:val="Medium Shading 1 Accent 5"/>
    <w:basedOn w:val="88"/>
    <w:semiHidden/>
    <w:unhideWhenUsed/>
    <w:qFormat/>
    <w:uiPriority w:val="63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7295D2" w:themeColor="accent5" w:themeTint="BF" w:sz="8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295D2" w:themeColor="accent5" w:themeTint="BF" w:sz="6" w:space="0"/>
          <w:left w:val="single" w:color="7295D2" w:themeColor="accent5" w:themeTint="BF" w:sz="8" w:space="0"/>
          <w:bottom w:val="single" w:color="7295D2" w:themeColor="accent5" w:themeTint="BF" w:sz="8" w:space="0"/>
          <w:right w:val="single" w:color="7295D2" w:themeColor="accent5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C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0">
    <w:name w:val="Medium Shading 1 Accent 6"/>
    <w:basedOn w:val="88"/>
    <w:semiHidden/>
    <w:unhideWhenUsed/>
    <w:qFormat/>
    <w:uiPriority w:val="63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93C571" w:themeColor="accent6" w:themeTint="BF" w:sz="8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3C571" w:themeColor="accent6" w:themeTint="BF" w:sz="6" w:space="0"/>
          <w:left w:val="single" w:color="93C571" w:themeColor="accent6" w:themeTint="BF" w:sz="8" w:space="0"/>
          <w:bottom w:val="single" w:color="93C571" w:themeColor="accent6" w:themeTint="BF" w:sz="8" w:space="0"/>
          <w:right w:val="single" w:color="93C571" w:themeColor="accent6" w:themeTint="BF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1">
    <w:name w:val="Medium Shading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2">
    <w:name w:val="Medium Shading 2 Accent 1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3">
    <w:name w:val="Medium Shading 2 Accent 2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4">
    <w:name w:val="Medium Shading 2 Accent 3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5">
    <w:name w:val="Medium Shading 2 Accent 4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6">
    <w:name w:val="Medium Shading 2 Accent 5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7">
    <w:name w:val="Medium Shading 2 Accent 6"/>
    <w:basedOn w:val="88"/>
    <w:semiHidden/>
    <w:unhideWhenUsed/>
    <w:qFormat/>
    <w:uiPriority w:val="64"/>
    <w:tblPr>
      <w:tblBorders>
        <w:top w:val="single" w:color="auto" w:sz="18" w:space="0"/>
        <w:bottom w:val="single" w:color="auto" w:sz="1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background1" w:themeFillShade="D8"/>
      </w:tcPr>
    </w:tblStylePr>
    <w:tblStylePr w:type="band1Horz">
      <w:tblPr/>
      <w:tcPr>
        <w:shd w:val="clear" w:color="auto" w:fill="D7D7D7" w:themeFill="background1" w:themeFillShade="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</w:tcBorders>
      </w:tcPr>
    </w:tblStylePr>
  </w:style>
  <w:style w:type="table" w:styleId="168">
    <w:name w:val="Medium Lis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000000" w:themeColor="tex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themeColor="text1" w:sz="8" w:space="0"/>
          <w:bottom w:val="single" w:color="000000" w:themeColor="text1" w:sz="8" w:space="0"/>
        </w:tcBorders>
      </w:tcPr>
    </w:tblStylePr>
    <w:tblStylePr w:type="band1Vert">
      <w:tblPr/>
      <w:tcPr>
        <w:shd w:val="clear" w:color="auto" w:fill="BFBFBF" w:themeFill="text1" w:themeFillTint="3F"/>
      </w:tcPr>
    </w:tblStylePr>
    <w:tblStylePr w:type="band1Horz">
      <w:tblPr/>
      <w:tcPr>
        <w:shd w:val="clear" w:color="auto" w:fill="BFBFBF" w:themeFill="text1" w:themeFillTint="3F"/>
      </w:tcPr>
    </w:tblStylePr>
  </w:style>
  <w:style w:type="table" w:styleId="169">
    <w:name w:val="Medium List 1 Accent 1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bottom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5B9BD5" w:themeColor="accent1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5B9BD5" w:themeColor="accent1" w:sz="8" w:space="0"/>
          <w:bottom w:val="single" w:color="5B9BD5" w:themeColor="accent1" w:sz="8" w:space="0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170">
    <w:name w:val="Medium List 1 Accent 2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ED7D31" w:themeColor="accent2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ED7D31" w:themeColor="accent2" w:sz="8" w:space="0"/>
          <w:bottom w:val="single" w:color="ED7D31" w:themeColor="accent2" w:sz="8" w:space="0"/>
        </w:tcBorders>
      </w:tcPr>
    </w:tblStylePr>
    <w:tblStylePr w:type="band1Vert">
      <w:tblPr/>
      <w:tcPr>
        <w:shd w:val="clear" w:color="auto" w:fill="FADECC" w:themeFill="accent2" w:themeFillTint="3F"/>
      </w:tcPr>
    </w:tblStylePr>
    <w:tblStylePr w:type="band1Horz">
      <w:tblPr/>
      <w:tcPr>
        <w:shd w:val="clear" w:color="auto" w:fill="FADECC" w:themeFill="accent2" w:themeFillTint="3F"/>
      </w:tcPr>
    </w:tblStylePr>
  </w:style>
  <w:style w:type="table" w:styleId="171">
    <w:name w:val="Medium List 1 Accent 3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bottom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A5A5A5" w:themeColor="accent3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A5A5A5" w:themeColor="accent3" w:sz="8" w:space="0"/>
          <w:bottom w:val="single" w:color="A5A5A5" w:themeColor="accent3" w:sz="8" w:space="0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72">
    <w:name w:val="Medium List 1 Accent 4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bottom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FFC000" w:themeColor="accent4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FC000" w:themeColor="accent4" w:sz="8" w:space="0"/>
          <w:bottom w:val="single" w:color="FFC000" w:themeColor="accent4" w:sz="8" w:space="0"/>
        </w:tcBorders>
      </w:tcPr>
    </w:tblStylePr>
    <w:tblStylePr w:type="band1Vert">
      <w:tblPr/>
      <w:tcPr>
        <w:shd w:val="clear" w:color="auto" w:fill="FFEFBF" w:themeFill="accent4" w:themeFillTint="3F"/>
      </w:tcPr>
    </w:tblStylePr>
    <w:tblStylePr w:type="band1Horz">
      <w:tblPr/>
      <w:tcPr>
        <w:shd w:val="clear" w:color="auto" w:fill="FFEFBF" w:themeFill="accent4" w:themeFillTint="3F"/>
      </w:tcPr>
    </w:tblStylePr>
  </w:style>
  <w:style w:type="table" w:styleId="173">
    <w:name w:val="Medium List 1 Accent 5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bottom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4472C4" w:themeColor="accent5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472C4" w:themeColor="accent5" w:sz="8" w:space="0"/>
          <w:bottom w:val="single" w:color="4472C4" w:themeColor="accent5" w:sz="8" w:space="0"/>
        </w:tcBorders>
      </w:tcPr>
    </w:tblStylePr>
    <w:tblStylePr w:type="band1Vert">
      <w:tblPr/>
      <w:tcPr>
        <w:shd w:val="clear" w:color="auto" w:fill="D0DCF0" w:themeFill="accent5" w:themeFillTint="3F"/>
      </w:tcPr>
    </w:tblStylePr>
    <w:tblStylePr w:type="band1Horz">
      <w:tblPr/>
      <w:tcPr>
        <w:shd w:val="clear" w:color="auto" w:fill="D0DCF0" w:themeFill="accent5" w:themeFillTint="3F"/>
      </w:tcPr>
    </w:tblStylePr>
  </w:style>
  <w:style w:type="table" w:styleId="174">
    <w:name w:val="Medium List 1 Accent 6"/>
    <w:basedOn w:val="88"/>
    <w:semiHidden/>
    <w:unhideWhenUsed/>
    <w:qFormat/>
    <w:uiPriority w:val="65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bottom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</w:rPr>
      <w:tblPr/>
      <w:tcPr>
        <w:tcBorders>
          <w:top w:val="nil"/>
          <w:bottom w:val="single" w:color="70AD47" w:themeColor="accent6" w:sz="8" w:space="0"/>
        </w:tcBorders>
      </w:tcPr>
    </w:tblStylePr>
    <w:tblStylePr w:type="lastRow">
      <w:rPr>
        <w:b/>
        <w:bCs/>
        <w:color w:val="44546A" w:themeColor="text2"/>
        <w14:textFill>
          <w14:solidFill>
            <w14:schemeClr w14:val="tx2"/>
          </w14:solidFill>
        </w14:textFill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70AD47" w:themeColor="accent6" w:sz="8" w:space="0"/>
          <w:bottom w:val="single" w:color="70AD47" w:themeColor="accent6" w:sz="8" w:space="0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175">
    <w:name w:val="Medium Lis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themeColor="tex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000000" w:themeColor="tex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themeColor="tex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000000" w:themeColor="tex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FBFB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6">
    <w:name w:val="Medium List 2 Accent 1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5B9BD5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5B9B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7">
    <w:name w:val="Medium List 2 Accent 2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ED7D31" w:themeColor="accent2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ED7D31" w:themeColor="accent2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ED7D31" w:themeColor="accent2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C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8">
    <w:name w:val="Medium List 2 Accent 3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A5A5A5" w:themeColor="accent3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A5A5A5" w:themeColor="accent3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A5A5A5" w:themeColor="accent3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79">
    <w:name w:val="Medium List 2 Accent 4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FFC000" w:themeColor="accent4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FFC000" w:themeColor="accent4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FFC000" w:themeColor="accent4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B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0">
    <w:name w:val="Medium List 2 Accent 5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4472C4" w:themeColor="accent5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4472C4" w:themeColor="accent5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4472C4" w:themeColor="accent5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C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1">
    <w:name w:val="Medium List 2 Accent 6"/>
    <w:basedOn w:val="88"/>
    <w:semiHidden/>
    <w:unhideWhenUsed/>
    <w:qFormat/>
    <w:uiPriority w:val="66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70AD47" w:themeColor="accent6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70AD47" w:themeColor="accent6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70AD47" w:themeColor="accent6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2">
    <w:name w:val="Medium Grid 1"/>
    <w:basedOn w:val="88"/>
    <w:semiHidden/>
    <w:unhideWhenUsed/>
    <w:qFormat/>
    <w:uiPriority w:val="67"/>
    <w:tblPr>
      <w:tblBorders>
        <w:top w:val="single" w:color="3F3F3F" w:themeColor="text1" w:themeTint="BF" w:sz="8" w:space="0"/>
        <w:left w:val="single" w:color="3F3F3F" w:themeColor="text1" w:themeTint="BF" w:sz="8" w:space="0"/>
        <w:bottom w:val="single" w:color="3F3F3F" w:themeColor="text1" w:themeTint="BF" w:sz="8" w:space="0"/>
        <w:right w:val="single" w:color="3F3F3F" w:themeColor="text1" w:themeTint="BF" w:sz="8" w:space="0"/>
        <w:insideH w:val="single" w:color="3F3F3F" w:themeColor="text1" w:themeTint="BF" w:sz="8" w:space="0"/>
        <w:insideV w:val="single" w:color="3F3F3F" w:themeColor="tex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3F3F3F" w:themeColor="tex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183">
    <w:name w:val="Medium Grid 1 Accent 1"/>
    <w:basedOn w:val="88"/>
    <w:semiHidden/>
    <w:unhideWhenUsed/>
    <w:qFormat/>
    <w:uiPriority w:val="67"/>
    <w:tblPr>
      <w:tblBorders>
        <w:top w:val="single" w:color="84B4DF" w:themeColor="accent1" w:themeTint="BF" w:sz="8" w:space="0"/>
        <w:left w:val="single" w:color="84B4DF" w:themeColor="accent1" w:themeTint="BF" w:sz="8" w:space="0"/>
        <w:bottom w:val="single" w:color="84B4DF" w:themeColor="accent1" w:themeTint="BF" w:sz="8" w:space="0"/>
        <w:right w:val="single" w:color="84B4DF" w:themeColor="accent1" w:themeTint="BF" w:sz="8" w:space="0"/>
        <w:insideH w:val="single" w:color="84B4DF" w:themeColor="accent1" w:themeTint="BF" w:sz="8" w:space="0"/>
        <w:insideV w:val="single" w:color="84B4DF" w:themeColor="accent1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84B4DF" w:themeColor="accent1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184">
    <w:name w:val="Medium Grid 1 Accent 2"/>
    <w:basedOn w:val="88"/>
    <w:semiHidden/>
    <w:unhideWhenUsed/>
    <w:qFormat/>
    <w:uiPriority w:val="67"/>
    <w:tblPr>
      <w:tblBorders>
        <w:top w:val="single" w:color="F19D64" w:themeColor="accent2" w:themeTint="BF" w:sz="8" w:space="0"/>
        <w:left w:val="single" w:color="F19D64" w:themeColor="accent2" w:themeTint="BF" w:sz="8" w:space="0"/>
        <w:bottom w:val="single" w:color="F19D64" w:themeColor="accent2" w:themeTint="BF" w:sz="8" w:space="0"/>
        <w:right w:val="single" w:color="F19D64" w:themeColor="accent2" w:themeTint="BF" w:sz="8" w:space="0"/>
        <w:insideH w:val="single" w:color="F19D64" w:themeColor="accent2" w:themeTint="BF" w:sz="8" w:space="0"/>
        <w:insideV w:val="single" w:color="F19D64" w:themeColor="accent2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19D64" w:themeColor="accent2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85">
    <w:name w:val="Medium Grid 1 Accent 3"/>
    <w:basedOn w:val="88"/>
    <w:semiHidden/>
    <w:unhideWhenUsed/>
    <w:qFormat/>
    <w:uiPriority w:val="67"/>
    <w:tblPr>
      <w:tblBorders>
        <w:top w:val="single" w:color="BBBBBB" w:themeColor="accent3" w:themeTint="BF" w:sz="8" w:space="0"/>
        <w:left w:val="single" w:color="BBBBBB" w:themeColor="accent3" w:themeTint="BF" w:sz="8" w:space="0"/>
        <w:bottom w:val="single" w:color="BBBBBB" w:themeColor="accent3" w:themeTint="BF" w:sz="8" w:space="0"/>
        <w:right w:val="single" w:color="BBBBBB" w:themeColor="accent3" w:themeTint="BF" w:sz="8" w:space="0"/>
        <w:insideH w:val="single" w:color="BBBBBB" w:themeColor="accent3" w:themeTint="BF" w:sz="8" w:space="0"/>
        <w:insideV w:val="single" w:color="BBBBBB" w:themeColor="accent3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BBBBB" w:themeColor="accent3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86">
    <w:name w:val="Medium Grid 1 Accent 4"/>
    <w:basedOn w:val="88"/>
    <w:semiHidden/>
    <w:unhideWhenUsed/>
    <w:qFormat/>
    <w:uiPriority w:val="67"/>
    <w:tblPr>
      <w:tblBorders>
        <w:top w:val="single" w:color="FFCF3F" w:themeColor="accent4" w:themeTint="BF" w:sz="8" w:space="0"/>
        <w:left w:val="single" w:color="FFCF3F" w:themeColor="accent4" w:themeTint="BF" w:sz="8" w:space="0"/>
        <w:bottom w:val="single" w:color="FFCF3F" w:themeColor="accent4" w:themeTint="BF" w:sz="8" w:space="0"/>
        <w:right w:val="single" w:color="FFCF3F" w:themeColor="accent4" w:themeTint="BF" w:sz="8" w:space="0"/>
        <w:insideH w:val="single" w:color="FFCF3F" w:themeColor="accent4" w:themeTint="BF" w:sz="8" w:space="0"/>
        <w:insideV w:val="single" w:color="FFCF3F" w:themeColor="accent4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FCF3F" w:themeColor="accent4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187">
    <w:name w:val="Medium Grid 1 Accent 5"/>
    <w:basedOn w:val="88"/>
    <w:semiHidden/>
    <w:unhideWhenUsed/>
    <w:qFormat/>
    <w:uiPriority w:val="67"/>
    <w:tblPr>
      <w:tblBorders>
        <w:top w:val="single" w:color="7295D2" w:themeColor="accent5" w:themeTint="BF" w:sz="8" w:space="0"/>
        <w:left w:val="single" w:color="7295D2" w:themeColor="accent5" w:themeTint="BF" w:sz="8" w:space="0"/>
        <w:bottom w:val="single" w:color="7295D2" w:themeColor="accent5" w:themeTint="BF" w:sz="8" w:space="0"/>
        <w:right w:val="single" w:color="7295D2" w:themeColor="accent5" w:themeTint="BF" w:sz="8" w:space="0"/>
        <w:insideH w:val="single" w:color="7295D2" w:themeColor="accent5" w:themeTint="BF" w:sz="8" w:space="0"/>
        <w:insideV w:val="single" w:color="7295D2" w:themeColor="accent5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295D2" w:themeColor="accent5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88">
    <w:name w:val="Medium Grid 1 Accent 6"/>
    <w:basedOn w:val="88"/>
    <w:semiHidden/>
    <w:unhideWhenUsed/>
    <w:qFormat/>
    <w:uiPriority w:val="67"/>
    <w:tblPr>
      <w:tblBorders>
        <w:top w:val="single" w:color="93C571" w:themeColor="accent6" w:themeTint="BF" w:sz="8" w:space="0"/>
        <w:left w:val="single" w:color="93C571" w:themeColor="accent6" w:themeTint="BF" w:sz="8" w:space="0"/>
        <w:bottom w:val="single" w:color="93C571" w:themeColor="accent6" w:themeTint="BF" w:sz="8" w:space="0"/>
        <w:right w:val="single" w:color="93C571" w:themeColor="accent6" w:themeTint="BF" w:sz="8" w:space="0"/>
        <w:insideH w:val="single" w:color="93C571" w:themeColor="accent6" w:themeTint="BF" w:sz="8" w:space="0"/>
        <w:insideV w:val="single" w:color="93C571" w:themeColor="accent6" w:themeTint="BF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3C571" w:themeColor="accent6" w:themeTint="BF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table" w:styleId="189">
    <w:name w:val="Medium Grid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8" w:space="0"/>
        <w:left w:val="single" w:color="000000" w:themeColor="text1" w:sz="8" w:space="0"/>
        <w:bottom w:val="single" w:color="000000" w:themeColor="text1" w:sz="8" w:space="0"/>
        <w:right w:val="single" w:color="000000" w:themeColor="text1" w:sz="8" w:space="0"/>
        <w:insideH w:val="single" w:color="000000" w:themeColor="text1" w:sz="8" w:space="0"/>
        <w:insideV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5E5E5" w:themeFill="tex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7F7F7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0">
    <w:name w:val="Medium Grid 2 Accent 1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  <w:insideH w:val="single" w:color="5B9BD5" w:themeColor="accent1" w:sz="8" w:space="0"/>
        <w:insideV w:val="single" w:color="5B9BD5" w:themeColor="accent1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EF5FA" w:themeFill="accent1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DCD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1">
    <w:name w:val="Medium Grid 2 Accent 2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8" w:space="0"/>
        <w:left w:val="single" w:color="ED7D31" w:themeColor="accent2" w:sz="8" w:space="0"/>
        <w:bottom w:val="single" w:color="ED7D31" w:themeColor="accent2" w:sz="8" w:space="0"/>
        <w:right w:val="single" w:color="ED7D31" w:themeColor="accent2" w:sz="8" w:space="0"/>
        <w:insideH w:val="single" w:color="ED7D31" w:themeColor="accent2" w:sz="8" w:space="0"/>
        <w:insideV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2">
    <w:name w:val="Medium Grid 2 Accent 3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8" w:space="0"/>
        <w:left w:val="single" w:color="A5A5A5" w:themeColor="accent3" w:sz="8" w:space="0"/>
        <w:bottom w:val="single" w:color="A5A5A5" w:themeColor="accent3" w:sz="8" w:space="0"/>
        <w:right w:val="single" w:color="A5A5A5" w:themeColor="accent3" w:sz="8" w:space="0"/>
        <w:insideH w:val="single" w:color="A5A5A5" w:themeColor="accent3" w:sz="8" w:space="0"/>
        <w:insideV w:val="single" w:color="A5A5A5" w:themeColor="accent3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ECEC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3">
    <w:name w:val="Medium Grid 2 Accent 4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8" w:space="0"/>
        <w:left w:val="single" w:color="FFC000" w:themeColor="accent4" w:sz="8" w:space="0"/>
        <w:bottom w:val="single" w:color="FFC000" w:themeColor="accent4" w:sz="8" w:space="0"/>
        <w:right w:val="single" w:color="FFC000" w:themeColor="accent4" w:sz="8" w:space="0"/>
        <w:insideH w:val="single" w:color="FFC000" w:themeColor="accent4" w:sz="8" w:space="0"/>
        <w:insideV w:val="single" w:color="FFC000" w:themeColor="accent4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F8E5" w:themeFill="accent4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EF2CC" w:themeFill="accent4" w:themeFillTint="33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FDF7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4">
    <w:name w:val="Medium Grid 2 Accent 5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8" w:space="0"/>
        <w:left w:val="single" w:color="4472C4" w:themeColor="accent5" w:sz="8" w:space="0"/>
        <w:bottom w:val="single" w:color="4472C4" w:themeColor="accent5" w:sz="8" w:space="0"/>
        <w:right w:val="single" w:color="4472C4" w:themeColor="accent5" w:sz="8" w:space="0"/>
        <w:insideH w:val="single" w:color="4472C4" w:themeColor="accent5" w:sz="8" w:space="0"/>
        <w:insideV w:val="single" w:color="4472C4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5">
    <w:name w:val="Medium Grid 2 Accent 6"/>
    <w:basedOn w:val="88"/>
    <w:semiHidden/>
    <w:unhideWhenUsed/>
    <w:qFormat/>
    <w:uiPriority w:val="68"/>
    <w:rPr>
      <w:rFonts w:asciiTheme="majorHAnsi" w:hAnsiTheme="majorHAnsi" w:eastAsiaTheme="majorEastAsia" w:cstheme="majorBidi"/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8" w:space="0"/>
        <w:left w:val="single" w:color="70AD47" w:themeColor="accent6" w:sz="8" w:space="0"/>
        <w:bottom w:val="single" w:color="70AD47" w:themeColor="accent6" w:sz="8" w:space="0"/>
        <w:right w:val="single" w:color="70AD47" w:themeColor="accent6" w:sz="8" w:space="0"/>
        <w:insideH w:val="single" w:color="70AD47" w:themeColor="accent6" w:sz="8" w:space="0"/>
        <w:insideV w:val="single" w:color="70AD47" w:themeColor="accent6" w:sz="8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single" w:color="000000" w:themeColor="text1" w:sz="12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  <w14:textFill>
          <w14:solidFill>
            <w14:schemeClr w14:val="tx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7D8A1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196">
    <w:name w:val="Medium Grid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FBFBF" w:themeFill="tex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7F7F7F" w:themeFill="tex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7F7F7F" w:themeFill="text1" w:themeFillTint="7F"/>
      </w:tcPr>
    </w:tblStylePr>
  </w:style>
  <w:style w:type="table" w:styleId="197">
    <w:name w:val="Medium Grid 3 Accent 1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DCDEA" w:themeFill="accent1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DCDEA" w:themeFill="accent1" w:themeFillTint="7F"/>
      </w:tcPr>
    </w:tblStylePr>
  </w:style>
  <w:style w:type="table" w:styleId="198">
    <w:name w:val="Medium Grid 3 Accent 2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DECC" w:themeFill="accent2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6BE98" w:themeFill="accent2" w:themeFillTint="7F"/>
      </w:tcPr>
    </w:tblStylePr>
  </w:style>
  <w:style w:type="table" w:styleId="199">
    <w:name w:val="Medium Grid 3 Accent 3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D2D2D2" w:themeFill="accent3" w:themeFillTint="7F"/>
      </w:tcPr>
    </w:tblStylePr>
  </w:style>
  <w:style w:type="table" w:styleId="200">
    <w:name w:val="Medium Grid 3 Accent 4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EFBF" w:themeFill="accent4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FFDF7F" w:themeFill="accent4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FFDF7F" w:themeFill="accent4" w:themeFillTint="7F"/>
      </w:tcPr>
    </w:tblStylePr>
  </w:style>
  <w:style w:type="table" w:styleId="201">
    <w:name w:val="Medium Grid 3 Accent 5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0DCF0" w:themeFill="accent5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A1B8E1" w:themeFill="accent5" w:themeFillTint="7F"/>
      </w:tcPr>
    </w:tblStylePr>
  </w:style>
  <w:style w:type="table" w:styleId="202">
    <w:name w:val="Medium Grid 3 Accent 6"/>
    <w:basedOn w:val="88"/>
    <w:semiHidden/>
    <w:unhideWhenUsed/>
    <w:qFormat/>
    <w:uiPriority w:val="69"/>
    <w:tblPr>
      <w:tblBorders>
        <w:top w:val="single" w:color="FFFFFF" w:themeColor="background1" w:sz="8" w:space="0"/>
        <w:left w:val="single" w:color="FFFFFF" w:themeColor="background1" w:sz="8" w:space="0"/>
        <w:bottom w:val="single" w:color="FFFFFF" w:themeColor="background1" w:sz="8" w:space="0"/>
        <w:right w:val="single" w:color="FFFFFF" w:themeColor="background1" w:sz="8" w:space="0"/>
        <w:insideH w:val="single" w:color="FFFFFF" w:themeColor="background1" w:sz="6" w:space="0"/>
        <w:insideV w:val="single" w:color="FFFFFF" w:themeColor="background1" w:sz="6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24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24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single" w:sz="8" w:space="0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left w:val="single" w:color="FFFFFF" w:themeColor="background1" w:sz="8" w:space="0"/>
          <w:right w:val="single" w:color="FFFFFF" w:themeColor="background1" w:sz="24" w:space="0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single" w:color="FFFFFF" w:themeColor="background1" w:sz="24" w:space="0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nil"/>
          <w:insideV w:val="nil"/>
        </w:tcBorders>
        <w:shd w:val="clear" w:color="auto" w:fill="B7D8A1" w:themeFill="accent6" w:themeFillTint="7F"/>
      </w:tcPr>
    </w:tblStylePr>
    <w:tblStylePr w:type="band1Horz">
      <w:tblPr/>
      <w:tcPr>
        <w:tcBorders>
          <w:top w:val="single" w:color="FFFFFF" w:themeColor="background1" w:sz="8" w:space="0"/>
          <w:left w:val="single" w:color="FFFFFF" w:themeColor="background1" w:sz="8" w:space="0"/>
          <w:bottom w:val="single" w:color="FFFFFF" w:themeColor="background1" w:sz="8" w:space="0"/>
          <w:right w:val="single" w:color="FFFFFF" w:themeColor="background1" w:sz="8" w:space="0"/>
          <w:insideH w:val="single" w:sz="8" w:space="0"/>
          <w:insideV w:val="single" w:sz="8" w:space="0"/>
        </w:tcBorders>
        <w:shd w:val="clear" w:color="auto" w:fill="B7D8A1" w:themeFill="accent6" w:themeFillTint="7F"/>
      </w:tcPr>
    </w:tblStylePr>
  </w:style>
  <w:style w:type="table" w:styleId="203">
    <w:name w:val="Dark List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204">
    <w:name w:val="Dark List Accent 1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E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E75B5" w:themeFill="accent1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5B5" w:themeFill="accent1" w:themeFillShade="BF"/>
      </w:tcPr>
    </w:tblStylePr>
  </w:style>
  <w:style w:type="table" w:styleId="205">
    <w:name w:val="Dark List Accent 2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C55911" w:themeFill="accent2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55911" w:themeFill="accent2" w:themeFillShade="BF"/>
      </w:tcPr>
    </w:tblStylePr>
  </w:style>
  <w:style w:type="table" w:styleId="206">
    <w:name w:val="Dark List Accent 3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207">
    <w:name w:val="Dark List Accent 4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7E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BE8F00" w:themeFill="accent4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8F00" w:themeFill="accent4" w:themeFillShade="BF"/>
      </w:tcPr>
    </w:tblStylePr>
  </w:style>
  <w:style w:type="table" w:styleId="208">
    <w:name w:val="Dark List Accent 5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1F38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209">
    <w:name w:val="Dark List Accent 6"/>
    <w:basedOn w:val="88"/>
    <w:semiHidden/>
    <w:unhideWhenUsed/>
    <w:qFormat/>
    <w:uiPriority w:val="70"/>
    <w:rPr>
      <w:color w:val="FFFFFF" w:themeColor="background1"/>
      <w14:textFill>
        <w14:solidFill>
          <w14:schemeClr w14:val="bg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themeColor="background1" w:sz="18" w:space="0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color="FFFFFF" w:themeColor="background1" w:sz="18" w:space="0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themeColor="background1" w:sz="18" w:space="0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color="FFFFFF" w:themeColor="background1" w:sz="18" w:space="0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210">
    <w:name w:val="Colorful Shading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7F7F7F" w:themeFill="tex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1">
    <w:name w:val="Colorful Shading Accent 1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A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DEA" w:themeFill="accent1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2">
    <w:name w:val="Colorful Shading Accent 2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ED7D31" w:themeColor="accent2" w:sz="2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ED7D31" w:themeColor="accent2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D480D" w:themeFill="accent2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D480D" w:themeFill="accent2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8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3">
    <w:name w:val="Colorful Shading Accent 3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FFC000" w:themeColor="accent4" w:sz="2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C000" w:themeColor="accent4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626262" w:themeFill="accent3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626262" w:themeFill="accent3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26262" w:themeFill="accent3" w:themeFillShade="99"/>
      </w:tcPr>
    </w:tblStylePr>
    <w:tblStylePr w:type="band1Vert">
      <w:tblPr/>
      <w:tcPr>
        <w:shd w:val="clear" w:color="auto" w:fill="DADADA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14">
    <w:name w:val="Colorful Shading Accent 4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A5A5A5" w:themeColor="accent3" w:sz="2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5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A5A5A5" w:themeColor="accent3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7F" w:themeFill="accent4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5">
    <w:name w:val="Colorful Shading Accent 5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70AD47" w:themeColor="accent6" w:sz="2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70AD47" w:themeColor="accent6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254378" w:themeFill="accent5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54378" w:themeFill="accent5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6">
    <w:name w:val="Colorful Shading Accent 6"/>
    <w:basedOn w:val="88"/>
    <w:semiHidden/>
    <w:unhideWhenUsed/>
    <w:qFormat/>
    <w:uiPriority w:val="7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4472C4" w:themeColor="accent5" w:sz="2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color="4472C4" w:themeColor="accent5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single" w:color="FFFFFF" w:themeColor="background1" w:sz="6" w:space="0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1" w:themeFill="accent6" w:themeFillTint="7F"/>
      </w:tcPr>
    </w:tblStylePr>
    <w:tblStylePr w:type="neCell">
      <w:rPr>
        <w:color w:val="000000" w:themeColor="text1"/>
        <w14:textFill>
          <w14:solidFill>
            <w14:schemeClr w14:val="tx1"/>
          </w14:solidFill>
        </w14:textFill>
      </w:rPr>
    </w:tblStylePr>
    <w:tblStylePr w:type="nwCell">
      <w:rPr>
        <w:color w:val="000000" w:themeColor="text1"/>
        <w14:textFill>
          <w14:solidFill>
            <w14:schemeClr w14:val="tx1"/>
          </w14:solidFill>
        </w14:textFill>
      </w:rPr>
    </w:tblStylePr>
  </w:style>
  <w:style w:type="table" w:styleId="217">
    <w:name w:val="Colorful List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E5E5" w:themeFill="tex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BFBF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18">
    <w:name w:val="Colorful List Accent 1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EF5FA" w:themeFill="accent1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219">
    <w:name w:val="Colorful List Accent 2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D26012" w:themeFill="accent2" w:themeFillShade="CC"/>
      </w:tcPr>
    </w:tblStylePr>
    <w:tblStylePr w:type="lastRow">
      <w:rPr>
        <w:b/>
        <w:bCs/>
        <w:color w:val="D26012" w:themeColor="accent2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220">
    <w:name w:val="Colorful List Accent 3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CC9900" w:themeFill="accent4" w:themeFillShade="CC"/>
      </w:tcPr>
    </w:tblStylePr>
    <w:tblStylePr w:type="lastRow">
      <w:rPr>
        <w:b/>
        <w:bCs/>
        <w:color w:val="CC9A00" w:themeColor="accent4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CECEC" w:themeFill="accent3" w:themeFillTint="33"/>
      </w:tcPr>
    </w:tblStylePr>
  </w:style>
  <w:style w:type="table" w:styleId="221">
    <w:name w:val="Colorful List Accent 4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8E5" w:themeFill="accent4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838383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BF" w:themeFill="accent4" w:themeFillTint="3F"/>
      </w:tcPr>
    </w:tblStylePr>
    <w:tblStylePr w:type="band1Horz">
      <w:tblPr/>
      <w:tcPr>
        <w:shd w:val="clear" w:color="auto" w:fill="FEF2CC" w:themeFill="accent4" w:themeFillTint="33"/>
      </w:tcPr>
    </w:tblStylePr>
  </w:style>
  <w:style w:type="table" w:styleId="222">
    <w:name w:val="Colorful List Accent 5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598A38" w:themeFill="accent6" w:themeFillShade="CC"/>
      </w:tcPr>
    </w:tblStylePr>
    <w:tblStylePr w:type="lastRow">
      <w:rPr>
        <w:b/>
        <w:bCs/>
        <w:color w:val="5A8A39" w:themeColor="accent6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C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223">
    <w:name w:val="Colorful List Accent 6"/>
    <w:basedOn w:val="88"/>
    <w:semiHidden/>
    <w:unhideWhenUsed/>
    <w:qFormat/>
    <w:uiPriority w:val="7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blPr/>
      <w:tcPr>
        <w:tcBorders>
          <w:bottom w:val="single" w:color="FFFFFF" w:themeColor="background1" w:sz="12" w:space="0"/>
        </w:tcBorders>
        <w:shd w:val="clear" w:color="auto" w:fill="325AA0" w:themeFill="accent5" w:themeFillShade="CC"/>
      </w:tcPr>
    </w:tblStylePr>
    <w:tblStylePr w:type="lastRow">
      <w:rPr>
        <w:b/>
        <w:bCs/>
        <w:color w:val="335AA1" w:themeColor="accent5" w:themeShade="CC"/>
      </w:rPr>
      <w:tblPr/>
      <w:tcPr>
        <w:tcBorders>
          <w:top w:val="single" w:color="000000" w:themeColor="text1" w:sz="12" w:space="0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224">
    <w:name w:val="Colorful Grid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7F7F7F" w:themeFill="text1" w:themeFillTint="7F"/>
      </w:tcPr>
    </w:tblStylePr>
    <w:tblStylePr w:type="band1Horz">
      <w:tblPr/>
      <w:tcPr>
        <w:shd w:val="clear" w:color="auto" w:fill="7F7F7F" w:themeFill="text1" w:themeFillTint="7F"/>
      </w:tcPr>
    </w:tblStylePr>
  </w:style>
  <w:style w:type="table" w:styleId="225">
    <w:name w:val="Colorful Grid Accent 1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E75B5" w:themeFill="accent1" w:themeFillShade="BF"/>
      </w:tcPr>
    </w:tblStylePr>
    <w:tblStylePr w:type="band1Vert">
      <w:tblPr/>
      <w:tcPr>
        <w:shd w:val="clear" w:color="auto" w:fill="ADCDEA" w:themeFill="accent1" w:themeFillTint="7F"/>
      </w:tcPr>
    </w:tblStylePr>
    <w:tblStylePr w:type="band1Horz">
      <w:tblPr/>
      <w:tcPr>
        <w:shd w:val="clear" w:color="auto" w:fill="ADCDEA" w:themeFill="accent1" w:themeFillTint="7F"/>
      </w:tcPr>
    </w:tblStylePr>
  </w:style>
  <w:style w:type="table" w:styleId="226">
    <w:name w:val="Colorful Grid Accent 2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C5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227">
    <w:name w:val="Colorful Grid Accent 3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bCs/>
      </w:rPr>
      <w:tblPr/>
      <w:tcPr>
        <w:shd w:val="clear" w:color="auto" w:fill="DADADA" w:themeFill="accent3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DADADA" w:themeFill="accent3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228">
    <w:name w:val="Colorful Grid Accent 4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BE8F00" w:themeFill="accent4" w:themeFillShade="BF"/>
      </w:tcPr>
    </w:tblStylePr>
    <w:tblStylePr w:type="band1Vert">
      <w:tblPr/>
      <w:tcPr>
        <w:shd w:val="clear" w:color="auto" w:fill="FFDF7F" w:themeFill="accent4" w:themeFillTint="7F"/>
      </w:tcPr>
    </w:tblStylePr>
    <w:tblStylePr w:type="band1Horz">
      <w:tblPr/>
      <w:tcPr>
        <w:shd w:val="clear" w:color="auto" w:fill="FFDF7F" w:themeFill="accent4" w:themeFillTint="7F"/>
      </w:tcPr>
    </w:tblStylePr>
  </w:style>
  <w:style w:type="table" w:styleId="229">
    <w:name w:val="Colorful Grid Accent 5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230">
    <w:name w:val="Colorful Grid Accent 6"/>
    <w:basedOn w:val="88"/>
    <w:semiHidden/>
    <w:unhideWhenUsed/>
    <w:qFormat/>
    <w:uiPriority w:val="73"/>
    <w:rPr>
      <w:color w:val="000000" w:themeColor="text1"/>
      <w14:textFill>
        <w14:solidFill>
          <w14:schemeClr w14:val="tx1"/>
        </w14:solidFill>
      </w14:textFill>
    </w:rPr>
    <w:tblPr>
      <w:tblBorders>
        <w:insideH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  <w14:textFill>
          <w14:solidFill>
            <w14:schemeClr w14:val="tx1"/>
          </w14:solidFill>
        </w14:textFill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  <w14:textFill>
          <w14:solidFill>
            <w14:schemeClr w14:val="bg1"/>
          </w14:solidFill>
        </w14:textFill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1" w:themeFill="accent6" w:themeFillTint="7F"/>
      </w:tcPr>
    </w:tblStylePr>
    <w:tblStylePr w:type="band1Horz">
      <w:tblPr/>
      <w:tcPr>
        <w:shd w:val="clear" w:color="auto" w:fill="B7D8A1" w:themeFill="accent6" w:themeFillTint="7F"/>
      </w:tcPr>
    </w:tblStylePr>
  </w:style>
  <w:style w:type="character" w:styleId="232">
    <w:name w:val="Strong"/>
    <w:basedOn w:val="231"/>
    <w:qFormat/>
    <w:uiPriority w:val="22"/>
    <w:rPr>
      <w:b/>
      <w:bCs/>
    </w:rPr>
  </w:style>
  <w:style w:type="character" w:styleId="233">
    <w:name w:val="endnote reference"/>
    <w:basedOn w:val="231"/>
    <w:semiHidden/>
    <w:unhideWhenUsed/>
    <w:qFormat/>
    <w:uiPriority w:val="99"/>
    <w:rPr>
      <w:vertAlign w:val="superscript"/>
    </w:rPr>
  </w:style>
  <w:style w:type="character" w:styleId="234">
    <w:name w:val="page number"/>
    <w:basedOn w:val="231"/>
    <w:semiHidden/>
    <w:qFormat/>
    <w:uiPriority w:val="0"/>
    <w:rPr>
      <w:rFonts w:ascii="Times New Roman" w:hAnsi="Times New Roman" w:eastAsia="宋体"/>
      <w:sz w:val="18"/>
    </w:rPr>
  </w:style>
  <w:style w:type="character" w:styleId="235">
    <w:name w:val="FollowedHyperlink"/>
    <w:basedOn w:val="23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236">
    <w:name w:val="Emphasis"/>
    <w:basedOn w:val="231"/>
    <w:qFormat/>
    <w:uiPriority w:val="20"/>
    <w:rPr>
      <w:i/>
      <w:iCs/>
    </w:rPr>
  </w:style>
  <w:style w:type="character" w:styleId="237">
    <w:name w:val="line number"/>
    <w:basedOn w:val="231"/>
    <w:semiHidden/>
    <w:unhideWhenUsed/>
    <w:qFormat/>
    <w:uiPriority w:val="99"/>
  </w:style>
  <w:style w:type="character" w:styleId="238">
    <w:name w:val="HTML Definition"/>
    <w:basedOn w:val="231"/>
    <w:semiHidden/>
    <w:qFormat/>
    <w:uiPriority w:val="0"/>
    <w:rPr>
      <w:i/>
      <w:iCs/>
    </w:rPr>
  </w:style>
  <w:style w:type="character" w:styleId="239">
    <w:name w:val="HTML Typewriter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0">
    <w:name w:val="HTML Acronym"/>
    <w:basedOn w:val="231"/>
    <w:semiHidden/>
    <w:qFormat/>
    <w:uiPriority w:val="0"/>
  </w:style>
  <w:style w:type="character" w:styleId="241">
    <w:name w:val="HTML Variable"/>
    <w:basedOn w:val="231"/>
    <w:semiHidden/>
    <w:qFormat/>
    <w:uiPriority w:val="0"/>
    <w:rPr>
      <w:i/>
      <w:iCs/>
    </w:rPr>
  </w:style>
  <w:style w:type="character" w:styleId="242">
    <w:name w:val="Hyperlink"/>
    <w:qFormat/>
    <w:uiPriority w:val="99"/>
    <w:rPr>
      <w:rFonts w:ascii="Times New Roman" w:hAnsi="Times New Roman" w:eastAsia="宋体"/>
      <w:color w:val="auto"/>
      <w:spacing w:val="0"/>
      <w:w w:val="100"/>
      <w:position w:val="0"/>
      <w:sz w:val="21"/>
      <w:u w:val="none"/>
      <w:vertAlign w:val="baseline"/>
    </w:rPr>
  </w:style>
  <w:style w:type="character" w:styleId="243">
    <w:name w:val="HTML Code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4">
    <w:name w:val="annotation reference"/>
    <w:basedOn w:val="231"/>
    <w:semiHidden/>
    <w:unhideWhenUsed/>
    <w:qFormat/>
    <w:uiPriority w:val="99"/>
    <w:rPr>
      <w:sz w:val="21"/>
      <w:szCs w:val="21"/>
    </w:rPr>
  </w:style>
  <w:style w:type="character" w:styleId="245">
    <w:name w:val="HTML Cite"/>
    <w:basedOn w:val="231"/>
    <w:semiHidden/>
    <w:qFormat/>
    <w:uiPriority w:val="0"/>
    <w:rPr>
      <w:i/>
      <w:iCs/>
    </w:rPr>
  </w:style>
  <w:style w:type="character" w:styleId="246">
    <w:name w:val="footnote reference"/>
    <w:basedOn w:val="231"/>
    <w:semiHidden/>
    <w:qFormat/>
    <w:uiPriority w:val="0"/>
    <w:rPr>
      <w:vertAlign w:val="superscript"/>
    </w:rPr>
  </w:style>
  <w:style w:type="character" w:styleId="247">
    <w:name w:val="HTML Keyboard"/>
    <w:basedOn w:val="231"/>
    <w:semiHidden/>
    <w:qFormat/>
    <w:uiPriority w:val="0"/>
    <w:rPr>
      <w:rFonts w:ascii="Courier New" w:hAnsi="Courier New"/>
      <w:sz w:val="20"/>
      <w:szCs w:val="20"/>
    </w:rPr>
  </w:style>
  <w:style w:type="character" w:styleId="248">
    <w:name w:val="HTML Sample"/>
    <w:basedOn w:val="231"/>
    <w:semiHidden/>
    <w:qFormat/>
    <w:uiPriority w:val="0"/>
    <w:rPr>
      <w:rFonts w:ascii="Courier New" w:hAnsi="Courier New"/>
    </w:rPr>
  </w:style>
  <w:style w:type="paragraph" w:customStyle="1" w:styleId="249">
    <w:name w:val="标准标志H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250">
    <w:name w:val="标准称谓G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 w:hAnsi="Times New Roman" w:cs="Times New Roman" w:eastAsiaTheme="minorEastAsia"/>
      <w:b/>
      <w:bCs/>
      <w:w w:val="135"/>
      <w:sz w:val="52"/>
      <w:lang w:val="en-US" w:eastAsia="zh-CN" w:bidi="ar-SA"/>
    </w:rPr>
  </w:style>
  <w:style w:type="paragraph" w:customStyle="1" w:styleId="251">
    <w:name w:val="标准书脚_偶数页"/>
    <w:qFormat/>
    <w:uiPriority w:val="0"/>
    <w:pPr>
      <w:spacing w:before="120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2">
    <w:name w:val="标准书脚_奇数页"/>
    <w:qFormat/>
    <w:uiPriority w:val="0"/>
    <w:pPr>
      <w:spacing w:before="120"/>
      <w:jc w:val="right"/>
    </w:pPr>
    <w:rPr>
      <w:rFonts w:ascii="Times New Roman" w:hAnsi="Times New Roman" w:eastAsia="宋体" w:cs="Times New Roman"/>
      <w:sz w:val="18"/>
      <w:lang w:val="en-US" w:eastAsia="zh-CN" w:bidi="ar-SA"/>
    </w:rPr>
  </w:style>
  <w:style w:type="paragraph" w:customStyle="1" w:styleId="253">
    <w:name w:val="标准书眉_奇数页"/>
    <w:next w:val="1"/>
    <w:qFormat/>
    <w:uiPriority w:val="0"/>
    <w:pPr>
      <w:tabs>
        <w:tab w:val="center" w:pos="4154"/>
        <w:tab w:val="right" w:pos="8306"/>
      </w:tabs>
      <w:spacing w:after="120"/>
      <w:jc w:val="right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54">
    <w:name w:val="标准书眉_偶数页"/>
    <w:basedOn w:val="253"/>
    <w:next w:val="1"/>
    <w:qFormat/>
    <w:uiPriority w:val="0"/>
    <w:pPr>
      <w:jc w:val="left"/>
    </w:pPr>
  </w:style>
  <w:style w:type="paragraph" w:customStyle="1" w:styleId="255">
    <w:name w:val="标准书眉一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56">
    <w:name w:val="前言、引言标题"/>
    <w:next w:val="1"/>
    <w:qFormat/>
    <w:uiPriority w:val="0"/>
    <w:pPr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257">
    <w:name w:val="参考文献、索引标题"/>
    <w:basedOn w:val="256"/>
    <w:next w:val="1"/>
    <w:qFormat/>
    <w:uiPriority w:val="0"/>
    <w:pPr>
      <w:spacing w:after="200"/>
    </w:pPr>
    <w:rPr>
      <w:sz w:val="21"/>
    </w:rPr>
  </w:style>
  <w:style w:type="paragraph" w:customStyle="1" w:styleId="258">
    <w:name w:val="段"/>
    <w:qFormat/>
    <w:uiPriority w:val="0"/>
    <w:pPr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59">
    <w:name w:val="章标题"/>
    <w:next w:val="258"/>
    <w:qFormat/>
    <w:uiPriority w:val="0"/>
    <w:pPr>
      <w:numPr>
        <w:ilvl w:val="0"/>
        <w:numId w:val="11"/>
      </w:numPr>
      <w:spacing w:beforeLines="100" w:afterLines="100"/>
      <w:jc w:val="both"/>
      <w:outlineLvl w:val="1"/>
    </w:pPr>
    <w:rPr>
      <w:rFonts w:ascii="黑体" w:hAnsi="Times New Roman" w:eastAsia="黑体" w:cs="Times New Roman"/>
      <w:sz w:val="21"/>
      <w:lang w:val="en-US" w:eastAsia="zh-CN" w:bidi="ar-SA"/>
    </w:rPr>
  </w:style>
  <w:style w:type="paragraph" w:customStyle="1" w:styleId="260">
    <w:name w:val="一级条标题"/>
    <w:next w:val="258"/>
    <w:qFormat/>
    <w:uiPriority w:val="0"/>
    <w:pPr>
      <w:numPr>
        <w:ilvl w:val="1"/>
        <w:numId w:val="11"/>
      </w:numPr>
      <w:spacing w:beforeLines="50" w:afterLines="50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261">
    <w:name w:val="二级条标题"/>
    <w:basedOn w:val="260"/>
    <w:next w:val="258"/>
    <w:qFormat/>
    <w:uiPriority w:val="0"/>
    <w:pPr>
      <w:numPr>
        <w:ilvl w:val="2"/>
      </w:numPr>
      <w:spacing w:before="50" w:after="50"/>
    </w:pPr>
  </w:style>
  <w:style w:type="character" w:customStyle="1" w:styleId="262">
    <w:name w:val="发布_1"/>
    <w:basedOn w:val="231"/>
    <w:qFormat/>
    <w:uiPriority w:val="0"/>
    <w:rPr>
      <w:rFonts w:ascii="黑体" w:eastAsia="黑体"/>
      <w:spacing w:val="22"/>
      <w:w w:val="100"/>
      <w:position w:val="3"/>
      <w:sz w:val="28"/>
    </w:rPr>
  </w:style>
  <w:style w:type="paragraph" w:customStyle="1" w:styleId="263">
    <w:name w:val="发布部门GB"/>
    <w:next w:val="258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264">
    <w:name w:val="发布日期"/>
    <w:qFormat/>
    <w:uiPriority w:val="0"/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65">
    <w:name w:val="封面标准号1"/>
    <w:qFormat/>
    <w:uiPriority w:val="0"/>
    <w:pPr>
      <w:widowControl w:val="0"/>
      <w:kinsoku w:val="0"/>
      <w:overflowPunct w:val="0"/>
      <w:autoSpaceDE w:val="0"/>
      <w:autoSpaceDN w:val="0"/>
      <w:spacing w:line="360" w:lineRule="exact"/>
      <w:jc w:val="right"/>
      <w:textAlignment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66">
    <w:name w:val="封面标准号2"/>
    <w:basedOn w:val="265"/>
    <w:qFormat/>
    <w:uiPriority w:val="0"/>
    <w:pPr>
      <w:adjustRightInd w:val="0"/>
      <w:spacing w:before="357" w:line="280" w:lineRule="exact"/>
    </w:pPr>
  </w:style>
  <w:style w:type="paragraph" w:customStyle="1" w:styleId="267">
    <w:name w:val="封面标准代替信息"/>
    <w:basedOn w:val="266"/>
    <w:qFormat/>
    <w:uiPriority w:val="0"/>
    <w:pPr>
      <w:spacing w:before="0" w:line="360" w:lineRule="exact"/>
    </w:pPr>
    <w:rPr>
      <w:rFonts w:hAnsi="黑体"/>
      <w:sz w:val="21"/>
    </w:rPr>
  </w:style>
  <w:style w:type="paragraph" w:customStyle="1" w:styleId="268">
    <w:name w:val="封面标准名称"/>
    <w:qFormat/>
    <w:uiPriority w:val="0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Times New Roman"/>
      <w:sz w:val="52"/>
      <w:lang w:val="en-US" w:eastAsia="zh-CN" w:bidi="ar-SA"/>
    </w:rPr>
  </w:style>
  <w:style w:type="paragraph" w:customStyle="1" w:styleId="269">
    <w:name w:val="封面标准文稿编辑信息"/>
    <w:qFormat/>
    <w:uiPriority w:val="0"/>
    <w:pPr>
      <w:spacing w:before="180" w:line="180" w:lineRule="exact"/>
      <w:jc w:val="center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70">
    <w:name w:val="封面标准文稿类别"/>
    <w:qFormat/>
    <w:uiPriority w:val="0"/>
    <w:pPr>
      <w:spacing w:before="440" w:line="400" w:lineRule="exact"/>
      <w:jc w:val="center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271">
    <w:name w:val="封面标准英文名称"/>
    <w:qFormat/>
    <w:uiPriority w:val="0"/>
    <w:pPr>
      <w:widowControl w:val="0"/>
      <w:spacing w:before="330" w:line="400" w:lineRule="exact"/>
      <w:jc w:val="center"/>
    </w:pPr>
    <w:rPr>
      <w:rFonts w:ascii="黑体" w:hAnsi="Times New Roman" w:eastAsia="黑体" w:cs="Times New Roman"/>
      <w:sz w:val="28"/>
      <w:lang w:val="en-US" w:eastAsia="zh-CN" w:bidi="ar-SA"/>
    </w:rPr>
  </w:style>
  <w:style w:type="paragraph" w:customStyle="1" w:styleId="272">
    <w:name w:val="封面一致性程度标识"/>
    <w:qFormat/>
    <w:uiPriority w:val="0"/>
    <w:pPr>
      <w:spacing w:before="680" w:line="400" w:lineRule="exact"/>
      <w:jc w:val="center"/>
    </w:pPr>
    <w:rPr>
      <w:rFonts w:ascii="黑体" w:hAnsi="黑体" w:eastAsia="黑体" w:cs="Times New Roman"/>
      <w:sz w:val="28"/>
      <w:lang w:val="en-US" w:eastAsia="zh-CN" w:bidi="ar-SA"/>
    </w:rPr>
  </w:style>
  <w:style w:type="paragraph" w:customStyle="1" w:styleId="273">
    <w:name w:val="封面正文"/>
    <w:qFormat/>
    <w:uiPriority w:val="0"/>
    <w:pPr>
      <w:jc w:val="both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274">
    <w:name w:val="附录标识"/>
    <w:basedOn w:val="1"/>
    <w:next w:val="1"/>
    <w:qFormat/>
    <w:uiPriority w:val="0"/>
    <w:pPr>
      <w:keepNext/>
      <w:widowControl/>
      <w:numPr>
        <w:ilvl w:val="0"/>
        <w:numId w:val="12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275">
    <w:name w:val="附录表标题"/>
    <w:basedOn w:val="1"/>
    <w:next w:val="1"/>
    <w:qFormat/>
    <w:uiPriority w:val="0"/>
    <w:pPr>
      <w:numPr>
        <w:ilvl w:val="1"/>
        <w:numId w:val="13"/>
      </w:numPr>
      <w:spacing w:beforeLines="50" w:afterLines="50"/>
      <w:jc w:val="center"/>
    </w:pPr>
    <w:rPr>
      <w:rFonts w:ascii="黑体" w:eastAsia="黑体"/>
    </w:rPr>
  </w:style>
  <w:style w:type="paragraph" w:customStyle="1" w:styleId="276">
    <w:name w:val="附录章标题"/>
    <w:next w:val="258"/>
    <w:qFormat/>
    <w:uiPriority w:val="0"/>
    <w:pPr>
      <w:numPr>
        <w:ilvl w:val="1"/>
        <w:numId w:val="12"/>
      </w:numPr>
      <w:wordWrap w:val="0"/>
      <w:overflowPunct w:val="0"/>
      <w:autoSpaceDE w:val="0"/>
      <w:spacing w:beforeLines="50" w:afterLines="50"/>
      <w:jc w:val="both"/>
      <w:textAlignment w:val="baseline"/>
    </w:pPr>
    <w:rPr>
      <w:rFonts w:ascii="黑体" w:hAnsi="Times New Roman" w:eastAsia="黑体" w:cs="Times New Roman"/>
      <w:kern w:val="21"/>
      <w:sz w:val="21"/>
      <w:lang w:val="en-US" w:eastAsia="zh-CN" w:bidi="ar-SA"/>
    </w:rPr>
  </w:style>
  <w:style w:type="paragraph" w:customStyle="1" w:styleId="277">
    <w:name w:val="附录一级条标题"/>
    <w:basedOn w:val="276"/>
    <w:next w:val="258"/>
    <w:qFormat/>
    <w:uiPriority w:val="0"/>
    <w:pPr>
      <w:numPr>
        <w:ilvl w:val="2"/>
      </w:numPr>
      <w:autoSpaceDN w:val="0"/>
    </w:pPr>
  </w:style>
  <w:style w:type="paragraph" w:customStyle="1" w:styleId="278">
    <w:name w:val="附录二级条标题"/>
    <w:basedOn w:val="1"/>
    <w:next w:val="258"/>
    <w:qFormat/>
    <w:uiPriority w:val="0"/>
    <w:pPr>
      <w:widowControl/>
      <w:numPr>
        <w:ilvl w:val="3"/>
        <w:numId w:val="12"/>
      </w:numPr>
      <w:wordWrap w:val="0"/>
      <w:overflowPunct w:val="0"/>
      <w:autoSpaceDE w:val="0"/>
      <w:autoSpaceDN w:val="0"/>
      <w:spacing w:beforeLines="50" w:afterLines="50"/>
      <w:textAlignment w:val="baseline"/>
    </w:pPr>
    <w:rPr>
      <w:rFonts w:ascii="黑体" w:eastAsia="黑体"/>
      <w:kern w:val="21"/>
      <w:szCs w:val="20"/>
    </w:rPr>
  </w:style>
  <w:style w:type="paragraph" w:customStyle="1" w:styleId="279">
    <w:name w:val="附录三级条标题"/>
    <w:basedOn w:val="278"/>
    <w:next w:val="258"/>
    <w:qFormat/>
    <w:uiPriority w:val="0"/>
    <w:pPr>
      <w:numPr>
        <w:ilvl w:val="4"/>
      </w:numPr>
    </w:pPr>
  </w:style>
  <w:style w:type="paragraph" w:customStyle="1" w:styleId="280">
    <w:name w:val="附录四级条标题"/>
    <w:basedOn w:val="279"/>
    <w:next w:val="258"/>
    <w:qFormat/>
    <w:uiPriority w:val="0"/>
    <w:pPr>
      <w:numPr>
        <w:ilvl w:val="5"/>
      </w:numPr>
    </w:pPr>
  </w:style>
  <w:style w:type="paragraph" w:customStyle="1" w:styleId="281">
    <w:name w:val="附录图标题"/>
    <w:basedOn w:val="1"/>
    <w:next w:val="1"/>
    <w:qFormat/>
    <w:uiPriority w:val="0"/>
    <w:pPr>
      <w:numPr>
        <w:ilvl w:val="1"/>
        <w:numId w:val="14"/>
      </w:numPr>
      <w:spacing w:beforeLines="50" w:afterLines="50"/>
      <w:jc w:val="center"/>
    </w:pPr>
    <w:rPr>
      <w:rFonts w:ascii="黑体" w:eastAsia="黑体"/>
    </w:rPr>
  </w:style>
  <w:style w:type="paragraph" w:customStyle="1" w:styleId="282">
    <w:name w:val="附录五级条标题"/>
    <w:basedOn w:val="280"/>
    <w:next w:val="258"/>
    <w:qFormat/>
    <w:uiPriority w:val="0"/>
    <w:pPr>
      <w:numPr>
        <w:ilvl w:val="6"/>
      </w:numPr>
      <w:outlineLvl w:val="6"/>
    </w:pPr>
  </w:style>
  <w:style w:type="character" w:customStyle="1" w:styleId="283">
    <w:name w:val="个人答复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character" w:customStyle="1" w:styleId="284">
    <w:name w:val="个人撰写风格"/>
    <w:basedOn w:val="231"/>
    <w:qFormat/>
    <w:uiPriority w:val="0"/>
    <w:rPr>
      <w:rFonts w:ascii="Arial" w:hAnsi="Arial" w:eastAsia="宋体" w:cs="Arial"/>
      <w:color w:val="auto"/>
      <w:sz w:val="20"/>
    </w:rPr>
  </w:style>
  <w:style w:type="paragraph" w:customStyle="1" w:styleId="285">
    <w:name w:val="列项——"/>
    <w:qFormat/>
    <w:uiPriority w:val="0"/>
    <w:pPr>
      <w:widowControl w:val="0"/>
      <w:numPr>
        <w:ilvl w:val="0"/>
        <w:numId w:val="15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6">
    <w:name w:val="目次、标准名称标题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287">
    <w:name w:val="目次、索引正文"/>
    <w:qFormat/>
    <w:uiPriority w:val="0"/>
    <w:pPr>
      <w:spacing w:line="320" w:lineRule="exact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88">
    <w:name w:val="其他标准称谓"/>
    <w:qFormat/>
    <w:uiPriority w:val="0"/>
    <w:pPr>
      <w:spacing w:line="0" w:lineRule="atLeast"/>
      <w:jc w:val="distribute"/>
    </w:pPr>
    <w:rPr>
      <w:rFonts w:ascii="黑体" w:hAnsi="宋体" w:eastAsia="黑体" w:cs="Times New Roman"/>
      <w:sz w:val="52"/>
      <w:lang w:val="en-US" w:eastAsia="zh-CN" w:bidi="ar-SA"/>
    </w:rPr>
  </w:style>
  <w:style w:type="paragraph" w:customStyle="1" w:styleId="289">
    <w:name w:val="其他发布部门"/>
    <w:basedOn w:val="263"/>
    <w:qFormat/>
    <w:uiPriority w:val="0"/>
    <w:pPr>
      <w:framePr w:wrap="around" w:vAnchor="margin" w:hAnchor="text" w:y="1"/>
      <w:spacing w:line="0" w:lineRule="atLeast"/>
    </w:pPr>
    <w:rPr>
      <w:rFonts w:ascii="黑体" w:eastAsia="黑体"/>
      <w:b w:val="0"/>
    </w:rPr>
  </w:style>
  <w:style w:type="paragraph" w:customStyle="1" w:styleId="290">
    <w:name w:val="三级条标题"/>
    <w:basedOn w:val="261"/>
    <w:next w:val="258"/>
    <w:qFormat/>
    <w:uiPriority w:val="0"/>
    <w:pPr>
      <w:numPr>
        <w:ilvl w:val="3"/>
      </w:numPr>
    </w:pPr>
  </w:style>
  <w:style w:type="paragraph" w:customStyle="1" w:styleId="291">
    <w:name w:val="实施日期"/>
    <w:basedOn w:val="264"/>
    <w:qFormat/>
    <w:uiPriority w:val="0"/>
    <w:pPr>
      <w:jc w:val="right"/>
    </w:pPr>
  </w:style>
  <w:style w:type="paragraph" w:customStyle="1" w:styleId="292">
    <w:name w:val="示例"/>
    <w:next w:val="293"/>
    <w:qFormat/>
    <w:uiPriority w:val="0"/>
    <w:pPr>
      <w:widowControl w:val="0"/>
      <w:numPr>
        <w:ilvl w:val="0"/>
        <w:numId w:val="16"/>
      </w:numPr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293">
    <w:name w:val="示例段"/>
    <w:basedOn w:val="258"/>
    <w:qFormat/>
    <w:uiPriority w:val="0"/>
    <w:pPr>
      <w:ind w:firstLine="420"/>
    </w:pPr>
    <w:rPr>
      <w:sz w:val="18"/>
    </w:rPr>
  </w:style>
  <w:style w:type="paragraph" w:customStyle="1" w:styleId="294">
    <w:name w:val="数字编号列项（二级）"/>
    <w:qFormat/>
    <w:uiPriority w:val="0"/>
    <w:pPr>
      <w:numPr>
        <w:ilvl w:val="1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295">
    <w:name w:val="四级条标题"/>
    <w:basedOn w:val="290"/>
    <w:next w:val="258"/>
    <w:qFormat/>
    <w:uiPriority w:val="0"/>
    <w:pPr>
      <w:numPr>
        <w:ilvl w:val="4"/>
      </w:numPr>
    </w:pPr>
  </w:style>
  <w:style w:type="paragraph" w:customStyle="1" w:styleId="296">
    <w:name w:val="条文脚注"/>
    <w:basedOn w:val="69"/>
    <w:link w:val="331"/>
    <w:qFormat/>
    <w:uiPriority w:val="0"/>
    <w:pPr>
      <w:numPr>
        <w:ilvl w:val="0"/>
        <w:numId w:val="18"/>
      </w:numPr>
      <w:ind w:firstLine="0" w:firstLineChars="0"/>
      <w:jc w:val="both"/>
    </w:pPr>
    <w:rPr>
      <w:rFonts w:ascii="宋体"/>
    </w:rPr>
  </w:style>
  <w:style w:type="paragraph" w:customStyle="1" w:styleId="297">
    <w:name w:val="图表脚注"/>
    <w:next w:val="258"/>
    <w:qFormat/>
    <w:uiPriority w:val="0"/>
    <w:pPr>
      <w:ind w:left="300" w:leftChars="200" w:hanging="100" w:hangingChars="100"/>
      <w:jc w:val="both"/>
    </w:pPr>
    <w:rPr>
      <w:rFonts w:ascii="宋体" w:hAnsi="Times New Roman" w:eastAsia="宋体" w:cs="Times New Roman"/>
      <w:sz w:val="18"/>
      <w:lang w:val="en-US" w:eastAsia="zh-CN" w:bidi="ar-SA"/>
    </w:rPr>
  </w:style>
  <w:style w:type="paragraph" w:customStyle="1" w:styleId="298">
    <w:name w:val="文献分类号"/>
    <w:qFormat/>
    <w:uiPriority w:val="0"/>
    <w:pPr>
      <w:framePr w:hSpace="180" w:vSpace="180" w:wrap="around" w:vAnchor="margin" w:hAnchor="margin" w:y="1" w:anchorLock="1"/>
      <w:widowControl w:val="0"/>
      <w:textAlignment w:val="center"/>
    </w:pPr>
    <w:rPr>
      <w:rFonts w:ascii="Times New Roman" w:hAnsi="Times New Roman" w:eastAsia="黑体" w:cs="Times New Roman"/>
      <w:sz w:val="21"/>
      <w:lang w:val="en-US" w:eastAsia="zh-CN" w:bidi="ar-SA"/>
    </w:rPr>
  </w:style>
  <w:style w:type="paragraph" w:customStyle="1" w:styleId="299">
    <w:name w:val="无标题条"/>
    <w:next w:val="258"/>
    <w:qFormat/>
    <w:uiPriority w:val="0"/>
    <w:pPr>
      <w:jc w:val="both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customStyle="1" w:styleId="300">
    <w:name w:val="五级条标题"/>
    <w:basedOn w:val="295"/>
    <w:next w:val="258"/>
    <w:qFormat/>
    <w:uiPriority w:val="0"/>
    <w:pPr>
      <w:numPr>
        <w:ilvl w:val="5"/>
      </w:numPr>
    </w:pPr>
  </w:style>
  <w:style w:type="paragraph" w:customStyle="1" w:styleId="301">
    <w:name w:val="正文表标题"/>
    <w:next w:val="258"/>
    <w:qFormat/>
    <w:uiPriority w:val="0"/>
    <w:pPr>
      <w:numPr>
        <w:ilvl w:val="1"/>
        <w:numId w:val="19"/>
      </w:numPr>
      <w:tabs>
        <w:tab w:val="left" w:pos="360"/>
      </w:tabs>
      <w:spacing w:beforeLines="50" w:afterLines="50"/>
      <w:jc w:val="center"/>
    </w:pPr>
    <w:rPr>
      <w:rFonts w:ascii="黑体" w:hAnsi="Times New Roman" w:eastAsia="黑体" w:cs="Times New Roman"/>
      <w:sz w:val="21"/>
      <w:szCs w:val="21"/>
      <w:lang w:val="en-US" w:eastAsia="zh-CN" w:bidi="ar-SA"/>
    </w:rPr>
  </w:style>
  <w:style w:type="paragraph" w:customStyle="1" w:styleId="302">
    <w:name w:val="正文图标题"/>
    <w:basedOn w:val="301"/>
    <w:next w:val="258"/>
    <w:qFormat/>
    <w:uiPriority w:val="0"/>
    <w:pPr>
      <w:numPr>
        <w:ilvl w:val="0"/>
        <w:numId w:val="20"/>
      </w:numPr>
      <w:tabs>
        <w:tab w:val="clear" w:pos="360"/>
      </w:tabs>
    </w:pPr>
  </w:style>
  <w:style w:type="paragraph" w:customStyle="1" w:styleId="303">
    <w:name w:val="注："/>
    <w:next w:val="1"/>
    <w:qFormat/>
    <w:uiPriority w:val="0"/>
    <w:pPr>
      <w:widowControl w:val="0"/>
      <w:numPr>
        <w:ilvl w:val="0"/>
        <w:numId w:val="21"/>
      </w:numPr>
      <w:autoSpaceDE w:val="0"/>
      <w:autoSpaceDN w:val="0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304">
    <w:name w:val="注×："/>
    <w:qFormat/>
    <w:uiPriority w:val="0"/>
    <w:pPr>
      <w:widowControl w:val="0"/>
      <w:numPr>
        <w:ilvl w:val="0"/>
        <w:numId w:val="22"/>
      </w:numPr>
      <w:autoSpaceDE w:val="0"/>
      <w:autoSpaceDN w:val="0"/>
      <w:jc w:val="both"/>
    </w:pPr>
    <w:rPr>
      <w:rFonts w:hAnsi="Times New Roman" w:cs="Times New Roman" w:asciiTheme="minorEastAsia" w:eastAsiaTheme="minorEastAsia"/>
      <w:sz w:val="18"/>
      <w:szCs w:val="18"/>
      <w:lang w:val="en-US" w:eastAsia="zh-CN" w:bidi="ar-SA"/>
    </w:rPr>
  </w:style>
  <w:style w:type="paragraph" w:customStyle="1" w:styleId="305">
    <w:name w:val="字母编号列项（一级）"/>
    <w:qFormat/>
    <w:uiPriority w:val="0"/>
    <w:pPr>
      <w:numPr>
        <w:ilvl w:val="0"/>
        <w:numId w:val="17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06">
    <w:name w:val="示例×："/>
    <w:basedOn w:val="1"/>
    <w:next w:val="293"/>
    <w:qFormat/>
    <w:uiPriority w:val="0"/>
    <w:pPr>
      <w:widowControl/>
      <w:numPr>
        <w:ilvl w:val="0"/>
        <w:numId w:val="23"/>
      </w:numPr>
    </w:pPr>
    <w:rPr>
      <w:rFonts w:ascii="宋体"/>
      <w:kern w:val="0"/>
      <w:sz w:val="18"/>
      <w:szCs w:val="18"/>
    </w:rPr>
  </w:style>
  <w:style w:type="paragraph" w:customStyle="1" w:styleId="307">
    <w:name w:val="工程建设章标题"/>
    <w:next w:val="258"/>
    <w:qFormat/>
    <w:uiPriority w:val="0"/>
    <w:pPr>
      <w:numPr>
        <w:ilvl w:val="1"/>
        <w:numId w:val="24"/>
      </w:numPr>
      <w:spacing w:before="640" w:after="560" w:line="480" w:lineRule="exact"/>
      <w:jc w:val="center"/>
      <w:outlineLvl w:val="1"/>
    </w:pPr>
    <w:rPr>
      <w:rFonts w:ascii="黑体" w:hAnsi="Times New Roman" w:eastAsia="黑体" w:cs="Times New Roman"/>
      <w:b/>
      <w:sz w:val="28"/>
      <w:lang w:val="en-US" w:eastAsia="zh-CN" w:bidi="ar-SA"/>
    </w:rPr>
  </w:style>
  <w:style w:type="paragraph" w:customStyle="1" w:styleId="308">
    <w:name w:val="工程建设节标题"/>
    <w:basedOn w:val="307"/>
    <w:next w:val="258"/>
    <w:qFormat/>
    <w:uiPriority w:val="0"/>
    <w:pPr>
      <w:numPr>
        <w:ilvl w:val="2"/>
      </w:numPr>
      <w:spacing w:before="400" w:after="400" w:line="240" w:lineRule="auto"/>
      <w:outlineLvl w:val="2"/>
    </w:pPr>
    <w:rPr>
      <w:sz w:val="21"/>
    </w:rPr>
  </w:style>
  <w:style w:type="paragraph" w:customStyle="1" w:styleId="309">
    <w:name w:val="工程建设条标题"/>
    <w:basedOn w:val="308"/>
    <w:next w:val="258"/>
    <w:qFormat/>
    <w:uiPriority w:val="0"/>
    <w:pPr>
      <w:numPr>
        <w:ilvl w:val="3"/>
      </w:numPr>
      <w:spacing w:before="0" w:after="0"/>
      <w:jc w:val="left"/>
      <w:outlineLvl w:val="3"/>
    </w:pPr>
    <w:rPr>
      <w:b w:val="0"/>
    </w:rPr>
  </w:style>
  <w:style w:type="paragraph" w:customStyle="1" w:styleId="310">
    <w:name w:val="工程建设表标题"/>
    <w:basedOn w:val="309"/>
    <w:qFormat/>
    <w:uiPriority w:val="0"/>
    <w:pPr>
      <w:numPr>
        <w:ilvl w:val="4"/>
      </w:numPr>
      <w:jc w:val="center"/>
      <w:outlineLvl w:val="4"/>
    </w:pPr>
  </w:style>
  <w:style w:type="paragraph" w:customStyle="1" w:styleId="311">
    <w:name w:val="工程建设图标题"/>
    <w:basedOn w:val="309"/>
    <w:qFormat/>
    <w:uiPriority w:val="0"/>
    <w:pPr>
      <w:numPr>
        <w:ilvl w:val="5"/>
      </w:numPr>
      <w:jc w:val="center"/>
      <w:outlineLvl w:val="5"/>
    </w:pPr>
  </w:style>
  <w:style w:type="paragraph" w:customStyle="1" w:styleId="312">
    <w:name w:val="工程建设公式标题"/>
    <w:basedOn w:val="309"/>
    <w:qFormat/>
    <w:uiPriority w:val="0"/>
    <w:pPr>
      <w:numPr>
        <w:ilvl w:val="6"/>
      </w:numPr>
      <w:jc w:val="center"/>
      <w:outlineLvl w:val="6"/>
    </w:pPr>
  </w:style>
  <w:style w:type="paragraph" w:customStyle="1" w:styleId="313">
    <w:name w:val="工程建设无节条标题"/>
    <w:basedOn w:val="1"/>
    <w:next w:val="258"/>
    <w:qFormat/>
    <w:uiPriority w:val="0"/>
    <w:pPr>
      <w:numPr>
        <w:ilvl w:val="8"/>
        <w:numId w:val="24"/>
      </w:numPr>
      <w:tabs>
        <w:tab w:val="clear" w:pos="720"/>
      </w:tabs>
      <w:outlineLvl w:val="3"/>
    </w:pPr>
    <w:rPr>
      <w:szCs w:val="24"/>
    </w:rPr>
  </w:style>
  <w:style w:type="paragraph" w:customStyle="1" w:styleId="314">
    <w:name w:val="工程建设款标题"/>
    <w:basedOn w:val="309"/>
    <w:qFormat/>
    <w:uiPriority w:val="0"/>
    <w:pPr>
      <w:numPr>
        <w:ilvl w:val="7"/>
      </w:numPr>
      <w:outlineLvl w:val="9"/>
    </w:pPr>
  </w:style>
  <w:style w:type="paragraph" w:customStyle="1" w:styleId="315">
    <w:name w:val="名称"/>
    <w:basedOn w:val="256"/>
    <w:next w:val="258"/>
    <w:qFormat/>
    <w:uiPriority w:val="0"/>
    <w:pPr>
      <w:spacing w:line="460" w:lineRule="exact"/>
      <w:outlineLvl w:val="9"/>
    </w:pPr>
  </w:style>
  <w:style w:type="paragraph" w:customStyle="1" w:styleId="316">
    <w:name w:val="正文表标题续表"/>
    <w:basedOn w:val="301"/>
    <w:next w:val="258"/>
    <w:qFormat/>
    <w:uiPriority w:val="0"/>
    <w:pPr>
      <w:numPr>
        <w:ilvl w:val="2"/>
      </w:numPr>
    </w:pPr>
  </w:style>
  <w:style w:type="paragraph" w:customStyle="1" w:styleId="317">
    <w:name w:val="附录表标题续表"/>
    <w:basedOn w:val="275"/>
    <w:next w:val="258"/>
    <w:qFormat/>
    <w:uiPriority w:val="0"/>
    <w:pPr>
      <w:numPr>
        <w:ilvl w:val="2"/>
      </w:numPr>
    </w:pPr>
  </w:style>
  <w:style w:type="paragraph" w:customStyle="1" w:styleId="318">
    <w:name w:val="术语定义二级条标题"/>
    <w:basedOn w:val="261"/>
    <w:next w:val="258"/>
    <w:qFormat/>
    <w:uiPriority w:val="0"/>
    <w:pPr>
      <w:spacing w:beforeLines="0" w:afterLines="0"/>
    </w:pPr>
  </w:style>
  <w:style w:type="paragraph" w:customStyle="1" w:styleId="319">
    <w:name w:val="术语定义三级条标题"/>
    <w:basedOn w:val="290"/>
    <w:next w:val="258"/>
    <w:qFormat/>
    <w:uiPriority w:val="0"/>
    <w:pPr>
      <w:spacing w:beforeLines="0" w:afterLines="0"/>
    </w:pPr>
  </w:style>
  <w:style w:type="paragraph" w:customStyle="1" w:styleId="320">
    <w:name w:val="式中"/>
    <w:qFormat/>
    <w:uiPriority w:val="0"/>
    <w:pPr>
      <w:ind w:left="200" w:leftChars="200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1">
    <w:name w:val="术语定义四级条标题"/>
    <w:basedOn w:val="295"/>
    <w:next w:val="258"/>
    <w:qFormat/>
    <w:uiPriority w:val="0"/>
    <w:pPr>
      <w:spacing w:beforeLines="0" w:afterLines="0"/>
    </w:pPr>
  </w:style>
  <w:style w:type="paragraph" w:customStyle="1" w:styleId="322">
    <w:name w:val="术语定义五级条标题"/>
    <w:basedOn w:val="300"/>
    <w:next w:val="258"/>
    <w:qFormat/>
    <w:uiPriority w:val="0"/>
    <w:pPr>
      <w:spacing w:beforeLines="0" w:afterLines="0"/>
    </w:pPr>
  </w:style>
  <w:style w:type="paragraph" w:customStyle="1" w:styleId="323">
    <w:name w:val="术语定义一级条标题"/>
    <w:basedOn w:val="260"/>
    <w:next w:val="258"/>
    <w:qFormat/>
    <w:uiPriority w:val="0"/>
    <w:pPr>
      <w:spacing w:beforeLines="0" w:afterLines="0"/>
    </w:pPr>
  </w:style>
  <w:style w:type="paragraph" w:customStyle="1" w:styleId="324">
    <w:name w:val="条文说明"/>
    <w:basedOn w:val="315"/>
    <w:qFormat/>
    <w:uiPriority w:val="0"/>
  </w:style>
  <w:style w:type="paragraph" w:customStyle="1" w:styleId="325">
    <w:name w:val="列项·"/>
    <w:qFormat/>
    <w:uiPriority w:val="0"/>
    <w:pPr>
      <w:numPr>
        <w:ilvl w:val="0"/>
        <w:numId w:val="25"/>
      </w:numPr>
      <w:tabs>
        <w:tab w:val="left" w:pos="840"/>
      </w:tabs>
      <w:ind w:left="200" w:leftChars="200" w:hanging="20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326">
    <w:name w:val="二级无标题条"/>
    <w:basedOn w:val="261"/>
    <w:qFormat/>
    <w:uiPriority w:val="0"/>
    <w:pPr>
      <w:spacing w:beforeLines="0" w:afterLines="0"/>
      <w:jc w:val="both"/>
    </w:pPr>
    <w:rPr>
      <w:rFonts w:asciiTheme="majorEastAsia" w:eastAsiaTheme="majorEastAsia"/>
    </w:rPr>
  </w:style>
  <w:style w:type="paragraph" w:customStyle="1" w:styleId="327">
    <w:name w:val="三级无标题条"/>
    <w:basedOn w:val="290"/>
    <w:qFormat/>
    <w:uiPriority w:val="0"/>
    <w:pPr>
      <w:spacing w:beforeLines="0" w:afterLines="0"/>
      <w:jc w:val="both"/>
    </w:pPr>
    <w:rPr>
      <w:rFonts w:asciiTheme="majorEastAsia" w:eastAsiaTheme="majorEastAsia"/>
    </w:rPr>
  </w:style>
  <w:style w:type="paragraph" w:customStyle="1" w:styleId="328">
    <w:name w:val="四级无标题条"/>
    <w:basedOn w:val="295"/>
    <w:qFormat/>
    <w:uiPriority w:val="0"/>
    <w:pPr>
      <w:spacing w:beforeLines="0" w:afterLines="0"/>
      <w:jc w:val="both"/>
    </w:pPr>
    <w:rPr>
      <w:rFonts w:asciiTheme="majorEastAsia" w:eastAsiaTheme="majorEastAsia"/>
    </w:rPr>
  </w:style>
  <w:style w:type="paragraph" w:customStyle="1" w:styleId="329">
    <w:name w:val="五级无标题条"/>
    <w:basedOn w:val="300"/>
    <w:qFormat/>
    <w:uiPriority w:val="0"/>
    <w:pPr>
      <w:spacing w:beforeLines="0" w:afterLines="0"/>
      <w:jc w:val="both"/>
    </w:pPr>
    <w:rPr>
      <w:rFonts w:asciiTheme="majorEastAsia" w:eastAsiaTheme="majorEastAsia"/>
    </w:rPr>
  </w:style>
  <w:style w:type="paragraph" w:customStyle="1" w:styleId="330">
    <w:name w:val="一级无标题条"/>
    <w:basedOn w:val="260"/>
    <w:qFormat/>
    <w:uiPriority w:val="0"/>
    <w:pPr>
      <w:spacing w:beforeLines="0" w:afterLines="0"/>
      <w:jc w:val="both"/>
    </w:pPr>
    <w:rPr>
      <w:rFonts w:asciiTheme="majorEastAsia" w:eastAsiaTheme="majorEastAsia"/>
    </w:rPr>
  </w:style>
  <w:style w:type="character" w:customStyle="1" w:styleId="331">
    <w:name w:val="条文脚注 Char"/>
    <w:basedOn w:val="332"/>
    <w:link w:val="296"/>
    <w:qFormat/>
    <w:uiPriority w:val="0"/>
    <w:rPr>
      <w:rFonts w:ascii="宋体"/>
      <w:kern w:val="2"/>
      <w:sz w:val="18"/>
      <w:szCs w:val="18"/>
    </w:rPr>
  </w:style>
  <w:style w:type="character" w:customStyle="1" w:styleId="332">
    <w:name w:val="正文文本 Char"/>
    <w:basedOn w:val="231"/>
    <w:link w:val="40"/>
    <w:semiHidden/>
    <w:qFormat/>
    <w:uiPriority w:val="99"/>
    <w:rPr>
      <w:kern w:val="2"/>
      <w:sz w:val="21"/>
      <w:szCs w:val="24"/>
    </w:rPr>
  </w:style>
  <w:style w:type="paragraph" w:customStyle="1" w:styleId="333">
    <w:name w:val="ICS"/>
    <w:basedOn w:val="273"/>
    <w:qFormat/>
    <w:uiPriority w:val="0"/>
    <w:pPr>
      <w:jc w:val="left"/>
    </w:pPr>
    <w:rPr>
      <w:rFonts w:ascii="黑体" w:eastAsia="黑体"/>
      <w:sz w:val="21"/>
    </w:rPr>
  </w:style>
  <w:style w:type="paragraph" w:customStyle="1" w:styleId="334">
    <w:name w:val="标准称谓HB"/>
    <w:next w:val="1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Britannic Bold" w:hAnsi="Britannic Bold" w:eastAsia="黑体" w:cs="Times New Roman"/>
      <w:bCs/>
      <w:w w:val="135"/>
      <w:sz w:val="44"/>
      <w:lang w:val="en-US" w:eastAsia="zh-CN" w:bidi="ar-SA"/>
    </w:rPr>
  </w:style>
  <w:style w:type="paragraph" w:customStyle="1" w:styleId="335">
    <w:name w:val="发布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336">
    <w:name w:val="标准称谓DB"/>
    <w:next w:val="1"/>
    <w:link w:val="337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黑体" w:hAnsi="黑体" w:eastAsia="黑体" w:cs="Times New Roman"/>
      <w:b/>
      <w:bCs/>
      <w:w w:val="135"/>
      <w:sz w:val="52"/>
      <w:lang w:val="en-US" w:eastAsia="zh-CN" w:bidi="ar-SA"/>
    </w:rPr>
  </w:style>
  <w:style w:type="character" w:customStyle="1" w:styleId="337">
    <w:name w:val="标准称谓DB Char"/>
    <w:basedOn w:val="231"/>
    <w:link w:val="336"/>
    <w:qFormat/>
    <w:uiPriority w:val="0"/>
    <w:rPr>
      <w:rFonts w:ascii="黑体" w:hAnsi="黑体" w:eastAsia="黑体"/>
      <w:b/>
      <w:bCs/>
      <w:w w:val="135"/>
      <w:sz w:val="52"/>
    </w:rPr>
  </w:style>
  <w:style w:type="paragraph" w:customStyle="1" w:styleId="338">
    <w:name w:val="标准称谓QB"/>
    <w:next w:val="1"/>
    <w:link w:val="339"/>
    <w:qFormat/>
    <w:uiPriority w:val="0"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Times New Roman" w:hAnsi="Times New Roman" w:eastAsia="黑体" w:cs="Times New Roman"/>
      <w:bCs/>
      <w:w w:val="135"/>
      <w:sz w:val="48"/>
      <w:lang w:val="en-US" w:eastAsia="zh-CN" w:bidi="ar-SA"/>
    </w:rPr>
  </w:style>
  <w:style w:type="character" w:customStyle="1" w:styleId="339">
    <w:name w:val="标准称谓QB Char"/>
    <w:basedOn w:val="231"/>
    <w:link w:val="338"/>
    <w:qFormat/>
    <w:uiPriority w:val="0"/>
    <w:rPr>
      <w:rFonts w:eastAsia="黑体"/>
      <w:bCs/>
      <w:w w:val="135"/>
      <w:sz w:val="48"/>
    </w:rPr>
  </w:style>
  <w:style w:type="paragraph" w:customStyle="1" w:styleId="340">
    <w:name w:val="发布部门HB"/>
    <w:next w:val="1"/>
    <w:qFormat/>
    <w:uiPriority w:val="0"/>
    <w:pPr>
      <w:spacing w:line="360" w:lineRule="exact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1">
    <w:name w:val="发布部门DB"/>
    <w:next w:val="1"/>
    <w:qFormat/>
    <w:uiPriority w:val="0"/>
    <w:pPr>
      <w:spacing w:line="360" w:lineRule="exact"/>
      <w:jc w:val="center"/>
    </w:pPr>
    <w:rPr>
      <w:rFonts w:ascii="宋体" w:hAnsi="宋体" w:eastAsia="宋体" w:cs="Times New Roman"/>
      <w:b/>
      <w:sz w:val="36"/>
      <w:lang w:val="en-US" w:eastAsia="zh-CN" w:bidi="ar-SA"/>
    </w:rPr>
  </w:style>
  <w:style w:type="paragraph" w:customStyle="1" w:styleId="342">
    <w:name w:val="发布部门QB"/>
    <w:next w:val="1"/>
    <w:qFormat/>
    <w:uiPriority w:val="0"/>
    <w:pPr>
      <w:snapToGrid w:val="0"/>
      <w:jc w:val="center"/>
    </w:pPr>
    <w:rPr>
      <w:rFonts w:ascii="宋体" w:hAnsi="Times New Roman" w:eastAsia="宋体" w:cs="Times New Roman"/>
      <w:b/>
      <w:sz w:val="36"/>
      <w:lang w:val="en-US" w:eastAsia="zh-CN" w:bidi="ar-SA"/>
    </w:rPr>
  </w:style>
  <w:style w:type="paragraph" w:customStyle="1" w:styleId="343">
    <w:name w:val="标准标志D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10"/>
      <w:kern w:val="2"/>
      <w:sz w:val="96"/>
      <w:lang w:val="en-US" w:eastAsia="zh-CN" w:bidi="ar-SA"/>
    </w:rPr>
  </w:style>
  <w:style w:type="paragraph" w:customStyle="1" w:styleId="344">
    <w:name w:val="标准标志QB"/>
    <w:next w:val="1"/>
    <w:qFormat/>
    <w:uiPriority w:val="0"/>
    <w:pPr>
      <w:shd w:val="solid" w:color="FFFFFF" w:fill="FFFFFF"/>
      <w:spacing w:line="0" w:lineRule="atLeast"/>
      <w:jc w:val="right"/>
    </w:pPr>
    <w:rPr>
      <w:rFonts w:ascii="Times New Roman" w:hAnsi="Times New Roman" w:eastAsia="Times New Roman" w:cs="Times New Roman"/>
      <w:b/>
      <w:w w:val="130"/>
      <w:sz w:val="96"/>
      <w:lang w:val="en-US" w:eastAsia="zh-CN" w:bidi="ar-SA"/>
    </w:rPr>
  </w:style>
  <w:style w:type="paragraph" w:customStyle="1" w:styleId="345">
    <w:name w:val="标准标志GB"/>
    <w:next w:val="1"/>
    <w:qFormat/>
    <w:uiPriority w:val="0"/>
    <w:pPr>
      <w:shd w:val="solid" w:color="FFFFFF" w:fill="FFFFFF"/>
      <w:spacing w:line="0" w:lineRule="atLeast"/>
      <w:jc w:val="right"/>
    </w:pPr>
    <w:rPr>
      <w:rFonts w:ascii="Britannic Bold" w:hAnsi="Britannic Bold" w:eastAsia="Britannic Bold" w:cs="Times New Roman"/>
      <w:b/>
      <w:w w:val="110"/>
      <w:kern w:val="2"/>
      <w:sz w:val="160"/>
      <w:lang w:val="en-US" w:eastAsia="zh-CN" w:bidi="ar-SA"/>
    </w:rPr>
  </w:style>
  <w:style w:type="paragraph" w:customStyle="1" w:styleId="346">
    <w:name w:val="示例X"/>
    <w:basedOn w:val="258"/>
    <w:next w:val="293"/>
    <w:qFormat/>
    <w:uiPriority w:val="0"/>
    <w:rPr>
      <w:sz w:val="18"/>
    </w:rPr>
  </w:style>
  <w:style w:type="paragraph" w:customStyle="1" w:styleId="347">
    <w:name w:val="附录表标号"/>
    <w:basedOn w:val="1"/>
    <w:next w:val="258"/>
    <w:qFormat/>
    <w:uiPriority w:val="0"/>
    <w:pPr>
      <w:numPr>
        <w:ilvl w:val="0"/>
        <w:numId w:val="13"/>
      </w:numPr>
      <w:snapToGrid w:val="0"/>
      <w:spacing w:line="14" w:lineRule="exact"/>
      <w:jc w:val="center"/>
    </w:pPr>
    <w:rPr>
      <w:color w:val="FFFFFF"/>
      <w:szCs w:val="24"/>
    </w:rPr>
  </w:style>
  <w:style w:type="paragraph" w:customStyle="1" w:styleId="348">
    <w:name w:val="附录图标号"/>
    <w:basedOn w:val="1"/>
    <w:next w:val="258"/>
    <w:qFormat/>
    <w:uiPriority w:val="0"/>
    <w:pPr>
      <w:numPr>
        <w:ilvl w:val="0"/>
        <w:numId w:val="14"/>
      </w:numPr>
      <w:snapToGrid w:val="0"/>
      <w:spacing w:line="14" w:lineRule="exact"/>
      <w:jc w:val="center"/>
    </w:pPr>
    <w:rPr>
      <w:color w:val="FFFFFF"/>
      <w:szCs w:val="24"/>
    </w:rPr>
  </w:style>
  <w:style w:type="paragraph" w:customStyle="1" w:styleId="349">
    <w:name w:val="重要提示"/>
    <w:basedOn w:val="258"/>
    <w:next w:val="258"/>
    <w:qFormat/>
    <w:uiPriority w:val="0"/>
    <w:rPr>
      <w:rFonts w:eastAsia="黑体"/>
    </w:rPr>
  </w:style>
  <w:style w:type="paragraph" w:customStyle="1" w:styleId="350">
    <w:name w:val="公式编号制表符"/>
    <w:basedOn w:val="1"/>
    <w:next w:val="1"/>
    <w:qFormat/>
    <w:uiPriority w:val="0"/>
    <w:pPr>
      <w:widowControl/>
      <w:tabs>
        <w:tab w:val="center" w:pos="4679"/>
        <w:tab w:val="right" w:leader="dot" w:pos="9299"/>
      </w:tabs>
      <w:autoSpaceDE w:val="0"/>
      <w:autoSpaceDN w:val="0"/>
      <w:textAlignment w:val="center"/>
    </w:pPr>
    <w:rPr>
      <w:rFonts w:ascii="宋体"/>
      <w:kern w:val="0"/>
      <w:szCs w:val="20"/>
    </w:rPr>
  </w:style>
  <w:style w:type="paragraph" w:customStyle="1" w:styleId="351">
    <w:name w:val="TOC Heading"/>
    <w:basedOn w:val="3"/>
    <w:next w:val="1"/>
    <w:semiHidden/>
    <w:unhideWhenUsed/>
    <w:qFormat/>
    <w:uiPriority w:val="39"/>
    <w:pPr>
      <w:outlineLvl w:val="9"/>
    </w:pPr>
  </w:style>
  <w:style w:type="character" w:customStyle="1" w:styleId="352">
    <w:name w:val="Subtle Reference"/>
    <w:basedOn w:val="231"/>
    <w:qFormat/>
    <w:uiPriority w:val="31"/>
    <w:rPr>
      <w:smallCap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53">
    <w:name w:val="Subtle Emphasis"/>
    <w:basedOn w:val="231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4">
    <w:name w:val="称呼 Char"/>
    <w:basedOn w:val="231"/>
    <w:link w:val="36"/>
    <w:semiHidden/>
    <w:qFormat/>
    <w:uiPriority w:val="99"/>
    <w:rPr>
      <w:kern w:val="2"/>
      <w:sz w:val="21"/>
      <w:szCs w:val="24"/>
    </w:rPr>
  </w:style>
  <w:style w:type="character" w:customStyle="1" w:styleId="355">
    <w:name w:val="纯文本 Char"/>
    <w:basedOn w:val="231"/>
    <w:link w:val="49"/>
    <w:semiHidden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356">
    <w:name w:val="电子邮件签名 Char"/>
    <w:basedOn w:val="231"/>
    <w:link w:val="25"/>
    <w:semiHidden/>
    <w:qFormat/>
    <w:uiPriority w:val="99"/>
    <w:rPr>
      <w:kern w:val="2"/>
      <w:sz w:val="21"/>
      <w:szCs w:val="24"/>
    </w:rPr>
  </w:style>
  <w:style w:type="character" w:customStyle="1" w:styleId="357">
    <w:name w:val="副标题 Char"/>
    <w:basedOn w:val="231"/>
    <w:link w:val="66"/>
    <w:qFormat/>
    <w:uiPriority w:val="11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358">
    <w:name w:val="宏文本 Char"/>
    <w:basedOn w:val="231"/>
    <w:link w:val="2"/>
    <w:semiHidden/>
    <w:qFormat/>
    <w:uiPriority w:val="99"/>
    <w:rPr>
      <w:rFonts w:ascii="Courier New" w:hAnsi="Courier New" w:cs="Courier New"/>
      <w:kern w:val="2"/>
      <w:sz w:val="24"/>
      <w:szCs w:val="24"/>
    </w:rPr>
  </w:style>
  <w:style w:type="character" w:customStyle="1" w:styleId="359">
    <w:name w:val="结束语 Char"/>
    <w:basedOn w:val="231"/>
    <w:link w:val="38"/>
    <w:semiHidden/>
    <w:qFormat/>
    <w:uiPriority w:val="99"/>
    <w:rPr>
      <w:kern w:val="2"/>
      <w:sz w:val="21"/>
      <w:szCs w:val="24"/>
    </w:rPr>
  </w:style>
  <w:style w:type="paragraph" w:styleId="360">
    <w:name w:val="List Paragraph"/>
    <w:basedOn w:val="1"/>
    <w:qFormat/>
    <w:uiPriority w:val="34"/>
    <w:pPr>
      <w:ind w:firstLine="420" w:firstLineChars="200"/>
    </w:pPr>
    <w:rPr>
      <w:szCs w:val="24"/>
    </w:rPr>
  </w:style>
  <w:style w:type="character" w:customStyle="1" w:styleId="361">
    <w:name w:val="Intense Reference"/>
    <w:basedOn w:val="231"/>
    <w:qFormat/>
    <w:uiPriority w:val="32"/>
    <w:rPr>
      <w:b/>
      <w:bCs/>
      <w:smallCaps/>
      <w:color w:val="5B9BD5" w:themeColor="accent1"/>
      <w:spacing w:val="5"/>
      <w14:textFill>
        <w14:solidFill>
          <w14:schemeClr w14:val="accent1"/>
        </w14:solidFill>
      </w14:textFill>
    </w:rPr>
  </w:style>
  <w:style w:type="character" w:customStyle="1" w:styleId="362">
    <w:name w:val="Intense Emphasis"/>
    <w:basedOn w:val="231"/>
    <w:qFormat/>
    <w:uiPriority w:val="21"/>
    <w:rPr>
      <w:i/>
      <w:iCs/>
      <w:color w:val="5B9BD5" w:themeColor="accent1"/>
      <w14:textFill>
        <w14:solidFill>
          <w14:schemeClr w14:val="accent1"/>
        </w14:solidFill>
      </w14:textFill>
    </w:rPr>
  </w:style>
  <w:style w:type="paragraph" w:styleId="363">
    <w:name w:val="Intense Quote"/>
    <w:basedOn w:val="1"/>
    <w:next w:val="1"/>
    <w:link w:val="364"/>
    <w:qFormat/>
    <w:uiPriority w:val="30"/>
    <w:pPr>
      <w:pBdr>
        <w:top w:val="single" w:color="5B9BD5" w:themeColor="accent1" w:sz="4" w:space="10"/>
        <w:bottom w:val="single" w:color="5B9BD5" w:themeColor="accent1" w:sz="4" w:space="10"/>
      </w:pBdr>
      <w:spacing w:before="360" w:after="360"/>
      <w:ind w:left="864" w:right="864"/>
      <w:jc w:val="center"/>
    </w:pPr>
    <w:rPr>
      <w:i/>
      <w:iCs/>
      <w:color w:val="5B9BD5" w:themeColor="accent1"/>
      <w:szCs w:val="24"/>
      <w14:textFill>
        <w14:solidFill>
          <w14:schemeClr w14:val="accent1"/>
        </w14:solidFill>
      </w14:textFill>
    </w:rPr>
  </w:style>
  <w:style w:type="character" w:customStyle="1" w:styleId="364">
    <w:name w:val="明显引用 Char"/>
    <w:basedOn w:val="231"/>
    <w:link w:val="363"/>
    <w:qFormat/>
    <w:uiPriority w:val="30"/>
    <w:rPr>
      <w:i/>
      <w:iCs/>
      <w:color w:val="5B9BD5" w:themeColor="accent1"/>
      <w:kern w:val="2"/>
      <w:sz w:val="21"/>
      <w:szCs w:val="24"/>
      <w14:textFill>
        <w14:solidFill>
          <w14:schemeClr w14:val="accent1"/>
        </w14:solidFill>
      </w14:textFill>
    </w:rPr>
  </w:style>
  <w:style w:type="character" w:customStyle="1" w:styleId="365">
    <w:name w:val="批注框文本 Char"/>
    <w:basedOn w:val="231"/>
    <w:link w:val="58"/>
    <w:semiHidden/>
    <w:qFormat/>
    <w:uiPriority w:val="99"/>
    <w:rPr>
      <w:kern w:val="2"/>
      <w:sz w:val="18"/>
      <w:szCs w:val="18"/>
    </w:rPr>
  </w:style>
  <w:style w:type="character" w:customStyle="1" w:styleId="366">
    <w:name w:val="批注文字 Char"/>
    <w:basedOn w:val="231"/>
    <w:link w:val="34"/>
    <w:semiHidden/>
    <w:qFormat/>
    <w:uiPriority w:val="99"/>
    <w:rPr>
      <w:kern w:val="2"/>
      <w:sz w:val="21"/>
      <w:szCs w:val="24"/>
    </w:rPr>
  </w:style>
  <w:style w:type="character" w:customStyle="1" w:styleId="367">
    <w:name w:val="批注主题 Char"/>
    <w:basedOn w:val="366"/>
    <w:link w:val="85"/>
    <w:semiHidden/>
    <w:qFormat/>
    <w:uiPriority w:val="99"/>
    <w:rPr>
      <w:b/>
      <w:bCs/>
      <w:kern w:val="2"/>
      <w:sz w:val="21"/>
      <w:szCs w:val="24"/>
    </w:rPr>
  </w:style>
  <w:style w:type="character" w:customStyle="1" w:styleId="368">
    <w:name w:val="签名 Char"/>
    <w:basedOn w:val="231"/>
    <w:link w:val="62"/>
    <w:semiHidden/>
    <w:qFormat/>
    <w:uiPriority w:val="99"/>
    <w:rPr>
      <w:kern w:val="2"/>
      <w:sz w:val="21"/>
      <w:szCs w:val="24"/>
    </w:rPr>
  </w:style>
  <w:style w:type="table" w:customStyle="1" w:styleId="369">
    <w:name w:val="List Table 1 Light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4" w:space="0"/>
        </w:tcBorders>
      </w:tcPr>
    </w:tblStylePr>
    <w:tblStylePr w:type="lastRow">
      <w:rPr>
        <w:b/>
        <w:bCs/>
      </w:rPr>
      <w:tcPr>
        <w:tcBorders>
          <w:top w:val="sing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0">
    <w:name w:val="List Table 1 Light Accent 1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4" w:space="0"/>
        </w:tcBorders>
      </w:tcPr>
    </w:tblStylePr>
    <w:tblStylePr w:type="lastRow">
      <w:rPr>
        <w:b/>
        <w:bCs/>
      </w:rPr>
      <w:tcPr>
        <w:tcBorders>
          <w:top w:val="sing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1">
    <w:name w:val="List Table 1 Light Accent 2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4" w:space="0"/>
        </w:tcBorders>
      </w:tcPr>
    </w:tblStylePr>
    <w:tblStylePr w:type="lastRow">
      <w:rPr>
        <w:b/>
        <w:bCs/>
      </w:rPr>
      <w:tcPr>
        <w:tcBorders>
          <w:top w:val="sing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72">
    <w:name w:val="List Table 1 Light Accent 3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73">
    <w:name w:val="List Table 1 Light Accent 4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4" w:space="0"/>
        </w:tcBorders>
      </w:tcPr>
    </w:tblStylePr>
    <w:tblStylePr w:type="lastRow">
      <w:rPr>
        <w:b/>
        <w:bCs/>
      </w:rPr>
      <w:tcPr>
        <w:tcBorders>
          <w:top w:val="sing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74">
    <w:name w:val="List Table 1 Light Accent 5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4" w:space="0"/>
        </w:tcBorders>
      </w:tcPr>
    </w:tblStylePr>
    <w:tblStylePr w:type="lastRow">
      <w:rPr>
        <w:b/>
        <w:bCs/>
      </w:rPr>
      <w:tcPr>
        <w:tcBorders>
          <w:top w:val="sing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75">
    <w:name w:val="List Table 1 Light Accent 6"/>
    <w:basedOn w:val="88"/>
    <w:qFormat/>
    <w:uiPriority w:val="46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4" w:space="0"/>
        </w:tcBorders>
      </w:tcPr>
    </w:tblStylePr>
    <w:tblStylePr w:type="lastRow">
      <w:rPr>
        <w:b/>
        <w:bCs/>
      </w:rPr>
      <w:tcPr>
        <w:tcBorders>
          <w:top w:val="sing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76">
    <w:name w:val="List Table 2"/>
    <w:basedOn w:val="88"/>
    <w:qFormat/>
    <w:uiPriority w:val="47"/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77">
    <w:name w:val="List Table 2 Accent 1"/>
    <w:basedOn w:val="88"/>
    <w:qFormat/>
    <w:uiPriority w:val="47"/>
    <w:tblPr>
      <w:tblBorders>
        <w:top w:val="single" w:color="9CC2E5" w:themeColor="accent1" w:themeTint="99" w:sz="4" w:space="0"/>
        <w:bottom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78">
    <w:name w:val="List Table 2 Accent 2"/>
    <w:basedOn w:val="88"/>
    <w:qFormat/>
    <w:uiPriority w:val="47"/>
    <w:tblPr>
      <w:tblBorders>
        <w:top w:val="single" w:color="F4B083" w:themeColor="accent2" w:themeTint="99" w:sz="4" w:space="0"/>
        <w:bottom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79">
    <w:name w:val="List Table 2 Accent 3"/>
    <w:basedOn w:val="88"/>
    <w:qFormat/>
    <w:uiPriority w:val="47"/>
    <w:tblPr>
      <w:tblBorders>
        <w:top w:val="single" w:color="C8C8C8" w:themeColor="accent3" w:themeTint="99" w:sz="4" w:space="0"/>
        <w:bottom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80">
    <w:name w:val="List Table 2 Accent 4"/>
    <w:basedOn w:val="88"/>
    <w:qFormat/>
    <w:uiPriority w:val="47"/>
    <w:tblPr>
      <w:tblBorders>
        <w:top w:val="single" w:color="FFD965" w:themeColor="accent4" w:themeTint="99" w:sz="4" w:space="0"/>
        <w:bottom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81">
    <w:name w:val="List Table 2 Accent 5"/>
    <w:basedOn w:val="88"/>
    <w:qFormat/>
    <w:uiPriority w:val="47"/>
    <w:tblPr>
      <w:tblBorders>
        <w:top w:val="single" w:color="8EAADB" w:themeColor="accent5" w:themeTint="99" w:sz="4" w:space="0"/>
        <w:bottom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82">
    <w:name w:val="List Table 2 Accent 6"/>
    <w:basedOn w:val="88"/>
    <w:qFormat/>
    <w:uiPriority w:val="47"/>
    <w:tblPr>
      <w:tblBorders>
        <w:top w:val="single" w:color="A8D08D" w:themeColor="accent6" w:themeTint="99" w:sz="4" w:space="0"/>
        <w:bottom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83">
    <w:name w:val="List Table 3"/>
    <w:basedOn w:val="88"/>
    <w:qFormat/>
    <w:uiPriority w:val="48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000000" w:themeColor="text1" w:sz="4" w:space="0"/>
          <w:left w:val="nil"/>
        </w:tcBorders>
      </w:tcPr>
    </w:tblStylePr>
    <w:tblStylePr w:type="swCell">
      <w:tcPr>
        <w:tcBorders>
          <w:top w:val="double" w:color="000000" w:themeColor="text1" w:sz="4" w:space="0"/>
          <w:right w:val="nil"/>
        </w:tcBorders>
      </w:tcPr>
    </w:tblStylePr>
  </w:style>
  <w:style w:type="table" w:customStyle="1" w:styleId="384">
    <w:name w:val="List Table 3 Accent 1"/>
    <w:basedOn w:val="88"/>
    <w:qFormat/>
    <w:uiPriority w:val="48"/>
    <w:tblPr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1Horz">
      <w:tcPr>
        <w:tcBorders>
          <w:top w:val="single" w:color="5B9BD5" w:themeColor="accent1" w:sz="4" w:space="0"/>
          <w:bottom w:val="single" w:color="5B9BD5" w:themeColor="accent1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5B9BD5" w:themeColor="accent1" w:sz="4" w:space="0"/>
          <w:left w:val="nil"/>
        </w:tcBorders>
      </w:tcPr>
    </w:tblStylePr>
    <w:tblStylePr w:type="swCell">
      <w:tcPr>
        <w:tcBorders>
          <w:top w:val="double" w:color="5B9BD5" w:themeColor="accent1" w:sz="4" w:space="0"/>
          <w:right w:val="nil"/>
        </w:tcBorders>
      </w:tcPr>
    </w:tblStylePr>
  </w:style>
  <w:style w:type="table" w:customStyle="1" w:styleId="385">
    <w:name w:val="List Table 3 Accent 2"/>
    <w:basedOn w:val="88"/>
    <w:qFormat/>
    <w:uiPriority w:val="48"/>
    <w:tblPr>
      <w:tblBorders>
        <w:top w:val="single" w:color="ED7D31" w:themeColor="accent2" w:sz="4" w:space="0"/>
        <w:left w:val="single" w:color="ED7D31" w:themeColor="accent2" w:sz="4" w:space="0"/>
        <w:bottom w:val="single" w:color="ED7D31" w:themeColor="accent2" w:sz="4" w:space="0"/>
        <w:right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ED7D31" w:themeColor="accent2" w:sz="4" w:space="0"/>
          <w:right w:val="single" w:color="ED7D31" w:themeColor="accent2" w:sz="4" w:space="0"/>
        </w:tcBorders>
      </w:tcPr>
    </w:tblStylePr>
    <w:tblStylePr w:type="band1Horz">
      <w:tcPr>
        <w:tcBorders>
          <w:top w:val="single" w:color="ED7D31" w:themeColor="accent2" w:sz="4" w:space="0"/>
          <w:bottom w:val="single" w:color="ED7D31" w:themeColor="accent2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ED7D31" w:themeColor="accent2" w:sz="4" w:space="0"/>
          <w:left w:val="nil"/>
        </w:tcBorders>
      </w:tcPr>
    </w:tblStylePr>
    <w:tblStylePr w:type="swCell">
      <w:tcPr>
        <w:tcBorders>
          <w:top w:val="double" w:color="ED7D31" w:themeColor="accent2" w:sz="4" w:space="0"/>
          <w:right w:val="nil"/>
        </w:tcBorders>
      </w:tcPr>
    </w:tblStylePr>
  </w:style>
  <w:style w:type="table" w:customStyle="1" w:styleId="386">
    <w:name w:val="List Table 3 Accent 3"/>
    <w:basedOn w:val="88"/>
    <w:qFormat/>
    <w:uiPriority w:val="48"/>
    <w:tblPr>
      <w:tblBorders>
        <w:top w:val="single" w:color="A5A5A5" w:themeColor="accent3" w:sz="4" w:space="0"/>
        <w:left w:val="single" w:color="A5A5A5" w:themeColor="accent3" w:sz="4" w:space="0"/>
        <w:bottom w:val="single" w:color="A5A5A5" w:themeColor="accent3" w:sz="4" w:space="0"/>
        <w:right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A5A5A5" w:themeColor="accent3" w:sz="4" w:space="0"/>
          <w:right w:val="single" w:color="A5A5A5" w:themeColor="accent3" w:sz="4" w:space="0"/>
        </w:tcBorders>
      </w:tcPr>
    </w:tblStylePr>
    <w:tblStylePr w:type="band1Horz">
      <w:tcPr>
        <w:tcBorders>
          <w:top w:val="single" w:color="A5A5A5" w:themeColor="accent3" w:sz="4" w:space="0"/>
          <w:bottom w:val="single" w:color="A5A5A5" w:themeColor="accent3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A5A5A5" w:themeColor="accent3" w:sz="4" w:space="0"/>
          <w:left w:val="nil"/>
        </w:tcBorders>
      </w:tcPr>
    </w:tblStylePr>
    <w:tblStylePr w:type="swCell">
      <w:tcPr>
        <w:tcBorders>
          <w:top w:val="double" w:color="A5A5A5" w:themeColor="accent3" w:sz="4" w:space="0"/>
          <w:right w:val="nil"/>
        </w:tcBorders>
      </w:tcPr>
    </w:tblStylePr>
  </w:style>
  <w:style w:type="table" w:customStyle="1" w:styleId="387">
    <w:name w:val="List Table 3 Accent 4"/>
    <w:basedOn w:val="88"/>
    <w:qFormat/>
    <w:uiPriority w:val="48"/>
    <w:tblPr>
      <w:tblBorders>
        <w:top w:val="single" w:color="FFC000" w:themeColor="accent4" w:sz="4" w:space="0"/>
        <w:left w:val="single" w:color="FFC000" w:themeColor="accent4" w:sz="4" w:space="0"/>
        <w:bottom w:val="single" w:color="FFC000" w:themeColor="accent4" w:sz="4" w:space="0"/>
        <w:right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FFC000" w:themeColor="accent4" w:sz="4" w:space="0"/>
          <w:right w:val="single" w:color="FFC000" w:themeColor="accent4" w:sz="4" w:space="0"/>
        </w:tcBorders>
      </w:tcPr>
    </w:tblStylePr>
    <w:tblStylePr w:type="band1Horz">
      <w:tcPr>
        <w:tcBorders>
          <w:top w:val="single" w:color="FFC000" w:themeColor="accent4" w:sz="4" w:space="0"/>
          <w:bottom w:val="single" w:color="FFC000" w:themeColor="accent4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FFC000" w:themeColor="accent4" w:sz="4" w:space="0"/>
          <w:left w:val="nil"/>
        </w:tcBorders>
      </w:tcPr>
    </w:tblStylePr>
    <w:tblStylePr w:type="swCell">
      <w:tcPr>
        <w:tcBorders>
          <w:top w:val="double" w:color="FFC000" w:themeColor="accent4" w:sz="4" w:space="0"/>
          <w:right w:val="nil"/>
        </w:tcBorders>
      </w:tcPr>
    </w:tblStylePr>
  </w:style>
  <w:style w:type="table" w:customStyle="1" w:styleId="388">
    <w:name w:val="List Table 3 Accent 5"/>
    <w:basedOn w:val="88"/>
    <w:qFormat/>
    <w:uiPriority w:val="48"/>
    <w:tblPr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4472C4" w:themeColor="accent5" w:sz="4" w:space="0"/>
          <w:right w:val="single" w:color="4472C4" w:themeColor="accent5" w:sz="4" w:space="0"/>
        </w:tcBorders>
      </w:tcPr>
    </w:tblStylePr>
    <w:tblStylePr w:type="band1Horz">
      <w:tcPr>
        <w:tcBorders>
          <w:top w:val="single" w:color="4472C4" w:themeColor="accent5" w:sz="4" w:space="0"/>
          <w:bottom w:val="single" w:color="4472C4" w:themeColor="accent5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4472C4" w:themeColor="accent5" w:sz="4" w:space="0"/>
          <w:left w:val="nil"/>
        </w:tcBorders>
      </w:tcPr>
    </w:tblStylePr>
    <w:tblStylePr w:type="swCell">
      <w:tcPr>
        <w:tcBorders>
          <w:top w:val="double" w:color="4472C4" w:themeColor="accent5" w:sz="4" w:space="0"/>
          <w:right w:val="nil"/>
        </w:tcBorders>
      </w:tcPr>
    </w:tblStylePr>
  </w:style>
  <w:style w:type="table" w:customStyle="1" w:styleId="389">
    <w:name w:val="List Table 3 Accent 6"/>
    <w:basedOn w:val="88"/>
    <w:qFormat/>
    <w:uiPriority w:val="48"/>
    <w:tblPr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  <w:shd w:val="clear" w:color="auto" w:fill="FFFFFF" w:themeFill="background1"/>
      </w:tcPr>
    </w:tblStylePr>
    <w:tblStylePr w:type="firstCol">
      <w:rPr>
        <w:b/>
        <w:bCs/>
      </w:rPr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cPr>
        <w:tcBorders>
          <w:left w:val="nil"/>
        </w:tcBorders>
        <w:shd w:val="clear" w:color="auto" w:fill="FFFFFF" w:themeFill="background1"/>
      </w:tcPr>
    </w:tblStylePr>
    <w:tblStylePr w:type="band1Vert">
      <w:tcPr>
        <w:tcBorders>
          <w:left w:val="single" w:color="70AD47" w:themeColor="accent6" w:sz="4" w:space="0"/>
          <w:right w:val="single" w:color="70AD47" w:themeColor="accent6" w:sz="4" w:space="0"/>
        </w:tcBorders>
      </w:tcPr>
    </w:tblStylePr>
    <w:tblStylePr w:type="band1Horz">
      <w:tcPr>
        <w:tcBorders>
          <w:top w:val="single" w:color="70AD47" w:themeColor="accent6" w:sz="4" w:space="0"/>
          <w:bottom w:val="single" w:color="70AD47" w:themeColor="accent6" w:sz="4" w:space="0"/>
          <w:insideH w:val="nil"/>
        </w:tcBorders>
      </w:tcPr>
    </w:tblStylePr>
    <w:tblStylePr w:type="neCell">
      <w:tcPr>
        <w:tcBorders>
          <w:left w:val="nil"/>
          <w:bottom w:val="nil"/>
        </w:tcBorders>
      </w:tcPr>
    </w:tblStylePr>
    <w:tblStylePr w:type="nwCell">
      <w:tcPr>
        <w:tcBorders>
          <w:bottom w:val="nil"/>
          <w:right w:val="nil"/>
        </w:tcBorders>
      </w:tcPr>
    </w:tblStylePr>
    <w:tblStylePr w:type="seCell">
      <w:tcPr>
        <w:tcBorders>
          <w:top w:val="double" w:color="70AD47" w:themeColor="accent6" w:sz="4" w:space="0"/>
          <w:left w:val="nil"/>
        </w:tcBorders>
      </w:tcPr>
    </w:tblStylePr>
    <w:tblStylePr w:type="swCell">
      <w:tcPr>
        <w:tcBorders>
          <w:top w:val="double" w:color="70AD47" w:themeColor="accent6" w:sz="4" w:space="0"/>
          <w:right w:val="nil"/>
        </w:tcBorders>
      </w:tcPr>
    </w:tblStylePr>
  </w:style>
  <w:style w:type="table" w:customStyle="1" w:styleId="390">
    <w:name w:val="List Table 4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391">
    <w:name w:val="List Table 4 Accent 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392">
    <w:name w:val="List Table 4 Accent 2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393">
    <w:name w:val="List Table 4 Accent 3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394">
    <w:name w:val="List Table 4 Accent 4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395">
    <w:name w:val="List Table 4 Accent 5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396">
    <w:name w:val="List Table 4 Accent 6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397">
    <w:name w:val="List Table 5 Dark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000000" w:themeColor="text1" w:sz="24" w:space="0"/>
        <w:left w:val="single" w:color="000000" w:themeColor="text1" w:sz="24" w:space="0"/>
        <w:bottom w:val="single" w:color="000000" w:themeColor="text1" w:sz="24" w:space="0"/>
        <w:right w:val="single" w:color="000000" w:themeColor="tex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98">
    <w:name w:val="List Table 5 Dark Accent 1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5B9BD5" w:themeColor="accent1" w:sz="24" w:space="0"/>
        <w:left w:val="single" w:color="5B9BD5" w:themeColor="accent1" w:sz="24" w:space="0"/>
        <w:bottom w:val="single" w:color="5B9BD5" w:themeColor="accent1" w:sz="24" w:space="0"/>
        <w:right w:val="single" w:color="5B9BD5" w:themeColor="accent1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5B9BD5" w:themeFill="accent1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399">
    <w:name w:val="List Table 5 Dark Accent 2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ED7D31" w:themeColor="accent2" w:sz="24" w:space="0"/>
        <w:left w:val="single" w:color="ED7D31" w:themeColor="accent2" w:sz="24" w:space="0"/>
        <w:bottom w:val="single" w:color="ED7D31" w:themeColor="accent2" w:sz="24" w:space="0"/>
        <w:right w:val="single" w:color="ED7D31" w:themeColor="accent2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7D31" w:themeFill="accent2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0">
    <w:name w:val="List Table 5 Dark Accent 3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A5A5A5" w:themeColor="accent3" w:sz="24" w:space="0"/>
        <w:left w:val="single" w:color="A5A5A5" w:themeColor="accent3" w:sz="24" w:space="0"/>
        <w:bottom w:val="single" w:color="A5A5A5" w:themeColor="accent3" w:sz="24" w:space="0"/>
        <w:right w:val="single" w:color="A5A5A5" w:themeColor="accent3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5A5A5" w:themeFill="accent3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1">
    <w:name w:val="List Table 5 Dark Accent 4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FFC000" w:themeColor="accent4" w:sz="24" w:space="0"/>
        <w:left w:val="single" w:color="FFC000" w:themeColor="accent4" w:sz="24" w:space="0"/>
        <w:bottom w:val="single" w:color="FFC000" w:themeColor="accent4" w:sz="24" w:space="0"/>
        <w:right w:val="single" w:color="FFC000" w:themeColor="accent4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C000" w:themeFill="accent4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2">
    <w:name w:val="List Table 5 Dark Accent 5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4472C4" w:themeColor="accent5" w:sz="24" w:space="0"/>
        <w:left w:val="single" w:color="4472C4" w:themeColor="accent5" w:sz="24" w:space="0"/>
        <w:bottom w:val="single" w:color="4472C4" w:themeColor="accent5" w:sz="24" w:space="0"/>
        <w:right w:val="single" w:color="4472C4" w:themeColor="accent5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472C4" w:themeFill="accent5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3">
    <w:name w:val="List Table 5 Dark Accent 6"/>
    <w:basedOn w:val="88"/>
    <w:qFormat/>
    <w:uiPriority w:val="50"/>
    <w:rPr>
      <w:color w:val="FFFFFF" w:themeColor="background1"/>
      <w14:textFill>
        <w14:solidFill>
          <w14:schemeClr w14:val="bg1"/>
        </w14:solidFill>
      </w14:textFill>
    </w:rPr>
    <w:tblPr>
      <w:tblBorders>
        <w:top w:val="single" w:color="70AD47" w:themeColor="accent6" w:sz="24" w:space="0"/>
        <w:left w:val="single" w:color="70AD47" w:themeColor="accent6" w:sz="24" w:space="0"/>
        <w:bottom w:val="single" w:color="70AD47" w:themeColor="accent6" w:sz="24" w:space="0"/>
        <w:right w:val="single" w:color="70AD47" w:themeColor="accent6" w:sz="2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70AD47" w:themeFill="accent6"/>
    </w:tcPr>
    <w:tblStylePr w:type="firstRow">
      <w:rPr>
        <w:b/>
        <w:bCs/>
      </w:rPr>
      <w:tcPr>
        <w:tcBorders>
          <w:bottom w:val="single" w:color="FFFFFF" w:themeColor="background1" w:sz="18" w:space="0"/>
        </w:tcBorders>
      </w:tcPr>
    </w:tblStylePr>
    <w:tblStylePr w:type="lastRow">
      <w:rPr>
        <w:b/>
        <w:bCs/>
      </w:rPr>
      <w:tcPr>
        <w:tcBorders>
          <w:top w:val="single" w:color="FFFFFF" w:themeColor="background1" w:sz="4" w:space="0"/>
        </w:tcBorders>
      </w:tcPr>
    </w:tblStylePr>
    <w:tblStylePr w:type="firstCol">
      <w:rPr>
        <w:b/>
        <w:bCs/>
      </w:rPr>
      <w:tcPr>
        <w:tcBorders>
          <w:right w:val="single" w:color="FFFFFF" w:themeColor="background1" w:sz="4" w:space="0"/>
        </w:tcBorders>
      </w:tcPr>
    </w:tblStylePr>
    <w:tblStylePr w:type="lastCol">
      <w:rPr>
        <w:b/>
        <w:bCs/>
      </w:rPr>
      <w:tcPr>
        <w:tcBorders>
          <w:left w:val="single" w:color="FFFFFF" w:themeColor="background1" w:sz="4" w:space="0"/>
        </w:tcBorders>
      </w:tcPr>
    </w:tblStylePr>
    <w:tblStylePr w:type="band1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2Vert">
      <w:tcPr>
        <w:tcBorders>
          <w:left w:val="single" w:color="FFFFFF" w:themeColor="background1" w:sz="4" w:space="0"/>
          <w:right w:val="single" w:color="FFFFFF" w:themeColor="background1" w:sz="4" w:space="0"/>
        </w:tcBorders>
      </w:tcPr>
    </w:tblStylePr>
    <w:tblStylePr w:type="band1Horz">
      <w:tcPr>
        <w:tcBorders>
          <w:top w:val="single" w:color="FFFFFF" w:themeColor="background1" w:sz="4" w:space="0"/>
          <w:bottom w:val="single" w:color="FFFFFF" w:themeColor="background1" w:sz="4" w:space="0"/>
        </w:tcBorders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top w:val="nil"/>
          <w:left w:val="nil"/>
        </w:tcBorders>
      </w:tcPr>
    </w:tblStylePr>
    <w:tblStylePr w:type="swCell">
      <w:tcPr>
        <w:tcBorders>
          <w:top w:val="nil"/>
          <w:right w:val="nil"/>
        </w:tcBorders>
      </w:tcPr>
    </w:tblStylePr>
  </w:style>
  <w:style w:type="table" w:customStyle="1" w:styleId="404">
    <w:name w:val="List Table 6 Colorful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000000" w:themeColor="text1" w:sz="4" w:space="0"/>
        <w:bottom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05">
    <w:name w:val="List Table 6 Colorful Accent 1"/>
    <w:basedOn w:val="88"/>
    <w:qFormat/>
    <w:uiPriority w:val="51"/>
    <w:rPr>
      <w:color w:val="2E75B6" w:themeColor="accent1" w:themeShade="BF"/>
    </w:rPr>
    <w:tblPr>
      <w:tblBorders>
        <w:top w:val="single" w:color="5B9BD5" w:themeColor="accent1" w:sz="4" w:space="0"/>
        <w:bottom w:val="single" w:color="5B9BD5" w:themeColor="accen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5B9BD5" w:themeColor="accent1" w:sz="4" w:space="0"/>
        </w:tcBorders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06">
    <w:name w:val="List Table 6 Colorful Accent 2"/>
    <w:basedOn w:val="88"/>
    <w:qFormat/>
    <w:uiPriority w:val="51"/>
    <w:rPr>
      <w:color w:val="C55A11" w:themeColor="accent2" w:themeShade="BF"/>
    </w:rPr>
    <w:tblPr>
      <w:tblBorders>
        <w:top w:val="single" w:color="ED7D31" w:themeColor="accent2" w:sz="4" w:space="0"/>
        <w:bottom w:val="single" w:color="ED7D31" w:themeColor="accent2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ED7D31" w:themeColor="accent2" w:sz="4" w:space="0"/>
        </w:tcBorders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07">
    <w:name w:val="List Table 6 Colorful Accent 3"/>
    <w:basedOn w:val="88"/>
    <w:qFormat/>
    <w:uiPriority w:val="51"/>
    <w:rPr>
      <w:color w:val="7C7C7C" w:themeColor="accent3" w:themeShade="BF"/>
    </w:rPr>
    <w:tblPr>
      <w:tblBorders>
        <w:top w:val="single" w:color="A5A5A5" w:themeColor="accent3" w:sz="4" w:space="0"/>
        <w:bottom w:val="single" w:color="A5A5A5" w:themeColor="accent3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5A5A5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08">
    <w:name w:val="List Table 6 Colorful Accent 4"/>
    <w:basedOn w:val="88"/>
    <w:qFormat/>
    <w:uiPriority w:val="51"/>
    <w:rPr>
      <w:color w:val="BF9000" w:themeColor="accent4" w:themeShade="BF"/>
    </w:rPr>
    <w:tblPr>
      <w:tblBorders>
        <w:top w:val="single" w:color="FFC000" w:themeColor="accent4" w:sz="4" w:space="0"/>
        <w:bottom w:val="single" w:color="FFC000" w:themeColor="accent4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C000" w:themeColor="accent4" w:sz="4" w:space="0"/>
        </w:tcBorders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09">
    <w:name w:val="List Table 6 Colorful Accent 5"/>
    <w:basedOn w:val="88"/>
    <w:qFormat/>
    <w:uiPriority w:val="51"/>
    <w:rPr>
      <w:color w:val="2F5597" w:themeColor="accent5" w:themeShade="BF"/>
    </w:rPr>
    <w:tblPr>
      <w:tblBorders>
        <w:top w:val="single" w:color="4472C4" w:themeColor="accent5" w:sz="4" w:space="0"/>
        <w:bottom w:val="single" w:color="4472C4" w:themeColor="accent5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4472C4" w:themeColor="accent5" w:sz="4" w:space="0"/>
        </w:tcBorders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10">
    <w:name w:val="List Table 6 Colorful Accent 6"/>
    <w:basedOn w:val="88"/>
    <w:qFormat/>
    <w:uiPriority w:val="51"/>
    <w:rPr>
      <w:color w:val="548235" w:themeColor="accent6" w:themeShade="BF"/>
    </w:rPr>
    <w:tblPr>
      <w:tblBorders>
        <w:top w:val="single" w:color="70AD47" w:themeColor="accent6" w:sz="4" w:space="0"/>
        <w:bottom w:val="single" w:color="70AD47" w:themeColor="accent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0AD47" w:themeColor="accent6" w:sz="4" w:space="0"/>
        </w:tcBorders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11">
    <w:name w:val="List Table 7 Colorful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2">
    <w:name w:val="List Table 7 Colorful Accent 1"/>
    <w:basedOn w:val="88"/>
    <w:qFormat/>
    <w:uiPriority w:val="52"/>
    <w:rPr>
      <w:color w:val="2E75B6" w:themeColor="accent1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5B9BD5" w:themeColor="accent1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5B9BD5" w:themeColor="accen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5B9BD5" w:themeColor="accent1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5B9BD5" w:themeColor="accent1" w:sz="4" w:space="0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3">
    <w:name w:val="List Table 7 Colorful Accent 2"/>
    <w:basedOn w:val="88"/>
    <w:qFormat/>
    <w:uiPriority w:val="52"/>
    <w:rPr>
      <w:color w:val="C55A11" w:themeColor="accent2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ED7D31" w:themeColor="accent2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ED7D31" w:themeColor="accent2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ED7D31" w:themeColor="accent2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ED7D31" w:themeColor="accent2" w:sz="4" w:space="0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4">
    <w:name w:val="List Table 7 Colorful Accent 3"/>
    <w:basedOn w:val="88"/>
    <w:qFormat/>
    <w:uiPriority w:val="52"/>
    <w:rPr>
      <w:color w:val="7C7C7C" w:themeColor="accent3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A5A5A5" w:themeColor="accent3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A5A5A5" w:themeColor="accent3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A5A5A5" w:themeColor="accent3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A5A5A5" w:themeColor="accent3" w:sz="4" w:space="0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5">
    <w:name w:val="List Table 7 Colorful Accent 4"/>
    <w:basedOn w:val="88"/>
    <w:qFormat/>
    <w:uiPriority w:val="52"/>
    <w:rPr>
      <w:color w:val="BF9000" w:themeColor="accent4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FFC000" w:themeColor="accent4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FFC000" w:themeColor="accent4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FFC000" w:themeColor="accent4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FFC000" w:themeColor="accent4" w:sz="4" w:space="0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6">
    <w:name w:val="List Table 7 Colorful Accent 5"/>
    <w:basedOn w:val="88"/>
    <w:qFormat/>
    <w:uiPriority w:val="52"/>
    <w:rPr>
      <w:color w:val="2F5597" w:themeColor="accent5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4472C4" w:themeColor="accent5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4472C4" w:themeColor="accent5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4472C4" w:themeColor="accent5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4472C4" w:themeColor="accent5" w:sz="4" w:space="0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417">
    <w:name w:val="List Table 7 Colorful Accent 6"/>
    <w:basedOn w:val="88"/>
    <w:qFormat/>
    <w:uiPriority w:val="52"/>
    <w:rPr>
      <w:color w:val="548235" w:themeColor="accent6" w:themeShade="BF"/>
    </w:rPr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character" w:customStyle="1" w:styleId="418">
    <w:name w:val="日期 Char"/>
    <w:basedOn w:val="231"/>
    <w:link w:val="54"/>
    <w:semiHidden/>
    <w:qFormat/>
    <w:uiPriority w:val="99"/>
    <w:rPr>
      <w:kern w:val="2"/>
      <w:sz w:val="21"/>
      <w:szCs w:val="24"/>
    </w:rPr>
  </w:style>
  <w:style w:type="character" w:customStyle="1" w:styleId="419">
    <w:name w:val="Book Title"/>
    <w:basedOn w:val="231"/>
    <w:qFormat/>
    <w:uiPriority w:val="33"/>
    <w:rPr>
      <w:b/>
      <w:bCs/>
      <w:i/>
      <w:iCs/>
      <w:spacing w:val="5"/>
    </w:rPr>
  </w:style>
  <w:style w:type="paragraph" w:customStyle="1" w:styleId="420">
    <w:name w:val="Bibliography"/>
    <w:basedOn w:val="1"/>
    <w:next w:val="1"/>
    <w:semiHidden/>
    <w:unhideWhenUsed/>
    <w:qFormat/>
    <w:uiPriority w:val="37"/>
    <w:rPr>
      <w:szCs w:val="24"/>
    </w:rPr>
  </w:style>
  <w:style w:type="table" w:customStyle="1" w:styleId="421">
    <w:name w:val="Grid Table 1 Light"/>
    <w:basedOn w:val="88"/>
    <w:qFormat/>
    <w:uiPriority w:val="46"/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2">
    <w:name w:val="Grid Table 1 Light Accent 1"/>
    <w:basedOn w:val="88"/>
    <w:qFormat/>
    <w:uiPriority w:val="46"/>
    <w:tblPr>
      <w:tblBorders>
        <w:top w:val="single" w:color="BDD6EE" w:themeColor="accent1" w:themeTint="66" w:sz="4" w:space="0"/>
        <w:left w:val="single" w:color="BDD6EE" w:themeColor="accent1" w:themeTint="66" w:sz="4" w:space="0"/>
        <w:bottom w:val="single" w:color="BDD6EE" w:themeColor="accent1" w:themeTint="66" w:sz="4" w:space="0"/>
        <w:right w:val="single" w:color="BDD6EE" w:themeColor="accent1" w:themeTint="66" w:sz="4" w:space="0"/>
        <w:insideH w:val="single" w:color="BDD6EE" w:themeColor="accent1" w:themeTint="66" w:sz="4" w:space="0"/>
        <w:insideV w:val="single" w:color="BDD6EE" w:themeColor="accent1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3">
    <w:name w:val="Grid Table 1 Light Accent 2"/>
    <w:basedOn w:val="88"/>
    <w:qFormat/>
    <w:uiPriority w:val="46"/>
    <w:tblPr>
      <w:tblBorders>
        <w:top w:val="single" w:color="F7CAAC" w:themeColor="accent2" w:themeTint="66" w:sz="4" w:space="0"/>
        <w:left w:val="single" w:color="F7CAAC" w:themeColor="accent2" w:themeTint="66" w:sz="4" w:space="0"/>
        <w:bottom w:val="single" w:color="F7CAAC" w:themeColor="accent2" w:themeTint="66" w:sz="4" w:space="0"/>
        <w:right w:val="single" w:color="F7CAAC" w:themeColor="accent2" w:themeTint="66" w:sz="4" w:space="0"/>
        <w:insideH w:val="single" w:color="F7CAAC" w:themeColor="accent2" w:themeTint="66" w:sz="4" w:space="0"/>
        <w:insideV w:val="single" w:color="F7CAAC" w:themeColor="accent2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4">
    <w:name w:val="Grid Table 1 Light Accent 3"/>
    <w:basedOn w:val="88"/>
    <w:qFormat/>
    <w:uiPriority w:val="46"/>
    <w:tblPr>
      <w:tblBorders>
        <w:top w:val="single" w:color="DADADA" w:themeColor="accent3" w:themeTint="66" w:sz="4" w:space="0"/>
        <w:left w:val="single" w:color="DADADA" w:themeColor="accent3" w:themeTint="66" w:sz="4" w:space="0"/>
        <w:bottom w:val="single" w:color="DADADA" w:themeColor="accent3" w:themeTint="66" w:sz="4" w:space="0"/>
        <w:right w:val="single" w:color="DADADA" w:themeColor="accent3" w:themeTint="66" w:sz="4" w:space="0"/>
        <w:insideH w:val="single" w:color="DADADA" w:themeColor="accent3" w:themeTint="66" w:sz="4" w:space="0"/>
        <w:insideV w:val="single" w:color="DADADA" w:themeColor="accent3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5">
    <w:name w:val="Grid Table 1 Light Accent 4"/>
    <w:basedOn w:val="88"/>
    <w:qFormat/>
    <w:uiPriority w:val="46"/>
    <w:tblPr>
      <w:tblBorders>
        <w:top w:val="single" w:color="FFE599" w:themeColor="accent4" w:themeTint="66" w:sz="4" w:space="0"/>
        <w:left w:val="single" w:color="FFE599" w:themeColor="accent4" w:themeTint="66" w:sz="4" w:space="0"/>
        <w:bottom w:val="single" w:color="FFE599" w:themeColor="accent4" w:themeTint="66" w:sz="4" w:space="0"/>
        <w:right w:val="single" w:color="FFE599" w:themeColor="accent4" w:themeTint="66" w:sz="4" w:space="0"/>
        <w:insideH w:val="single" w:color="FFE599" w:themeColor="accent4" w:themeTint="66" w:sz="4" w:space="0"/>
        <w:insideV w:val="single" w:color="FFE599" w:themeColor="accent4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6">
    <w:name w:val="Grid Table 1 Light Accent 5"/>
    <w:basedOn w:val="88"/>
    <w:qFormat/>
    <w:uiPriority w:val="46"/>
    <w:tblPr>
      <w:tblBorders>
        <w:top w:val="single" w:color="B4C6E7" w:themeColor="accent5" w:themeTint="66" w:sz="4" w:space="0"/>
        <w:left w:val="single" w:color="B4C6E7" w:themeColor="accent5" w:themeTint="66" w:sz="4" w:space="0"/>
        <w:bottom w:val="single" w:color="B4C6E7" w:themeColor="accent5" w:themeTint="66" w:sz="4" w:space="0"/>
        <w:right w:val="single" w:color="B4C6E7" w:themeColor="accent5" w:themeTint="66" w:sz="4" w:space="0"/>
        <w:insideH w:val="single" w:color="B4C6E7" w:themeColor="accent5" w:themeTint="66" w:sz="4" w:space="0"/>
        <w:insideV w:val="single" w:color="B4C6E7" w:themeColor="accent5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7">
    <w:name w:val="Grid Table 1 Light Accent 6"/>
    <w:basedOn w:val="88"/>
    <w:qFormat/>
    <w:uiPriority w:val="46"/>
    <w:tblPr>
      <w:tblBorders>
        <w:top w:val="single" w:color="C5E0B3" w:themeColor="accent6" w:themeTint="66" w:sz="4" w:space="0"/>
        <w:left w:val="single" w:color="C5E0B3" w:themeColor="accent6" w:themeTint="66" w:sz="4" w:space="0"/>
        <w:bottom w:val="single" w:color="C5E0B3" w:themeColor="accent6" w:themeTint="66" w:sz="4" w:space="0"/>
        <w:right w:val="single" w:color="C5E0B3" w:themeColor="accent6" w:themeTint="66" w:sz="4" w:space="0"/>
        <w:insideH w:val="single" w:color="C5E0B3" w:themeColor="accent6" w:themeTint="66" w:sz="4" w:space="0"/>
        <w:insideV w:val="single" w:color="C5E0B3" w:themeColor="accent6" w:themeTint="66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428">
    <w:name w:val="Grid Table 2"/>
    <w:basedOn w:val="88"/>
    <w:qFormat/>
    <w:uiPriority w:val="47"/>
    <w:tblPr>
      <w:tblBorders>
        <w:top w:val="single" w:color="666666" w:themeColor="text1" w:themeTint="99" w:sz="2" w:space="0"/>
        <w:bottom w:val="single" w:color="666666" w:themeColor="text1" w:themeTint="99" w:sz="2" w:space="0"/>
        <w:insideH w:val="single" w:color="666666" w:themeColor="text1" w:themeTint="99" w:sz="2" w:space="0"/>
        <w:insideV w:val="single" w:color="666666" w:themeColor="tex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666666" w:themeColor="tex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29">
    <w:name w:val="Grid Table 2 Accent 1"/>
    <w:basedOn w:val="88"/>
    <w:qFormat/>
    <w:uiPriority w:val="47"/>
    <w:tblPr>
      <w:tblBorders>
        <w:top w:val="single" w:color="9CC2E5" w:themeColor="accent1" w:themeTint="99" w:sz="2" w:space="0"/>
        <w:bottom w:val="single" w:color="9CC2E5" w:themeColor="accent1" w:themeTint="99" w:sz="2" w:space="0"/>
        <w:insideH w:val="single" w:color="9CC2E5" w:themeColor="accent1" w:themeTint="99" w:sz="2" w:space="0"/>
        <w:insideV w:val="single" w:color="9CC2E5" w:themeColor="accent1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9CC2E5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9CC2E5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30">
    <w:name w:val="Grid Table 2 Accent 2"/>
    <w:basedOn w:val="88"/>
    <w:qFormat/>
    <w:uiPriority w:val="47"/>
    <w:tblPr>
      <w:tblBorders>
        <w:top w:val="single" w:color="F4B083" w:themeColor="accent2" w:themeTint="99" w:sz="2" w:space="0"/>
        <w:bottom w:val="single" w:color="F4B083" w:themeColor="accent2" w:themeTint="99" w:sz="2" w:space="0"/>
        <w:insideH w:val="single" w:color="F4B083" w:themeColor="accent2" w:themeTint="99" w:sz="2" w:space="0"/>
        <w:insideV w:val="single" w:color="F4B083" w:themeColor="accent2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F4B083" w:themeColor="accent2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4B083" w:themeColor="accent2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31">
    <w:name w:val="Grid Table 2 Accent 3"/>
    <w:basedOn w:val="88"/>
    <w:qFormat/>
    <w:uiPriority w:val="47"/>
    <w:tblPr>
      <w:tblBorders>
        <w:top w:val="single" w:color="C8C8C8" w:themeColor="accent3" w:themeTint="99" w:sz="2" w:space="0"/>
        <w:bottom w:val="single" w:color="C8C8C8" w:themeColor="accent3" w:themeTint="99" w:sz="2" w:space="0"/>
        <w:insideH w:val="single" w:color="C8C8C8" w:themeColor="accent3" w:themeTint="99" w:sz="2" w:space="0"/>
        <w:insideV w:val="single" w:color="C8C8C8" w:themeColor="accent3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C8C8C8" w:themeColor="accent3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C8C8C8" w:themeColor="accent3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32">
    <w:name w:val="Grid Table 2 Accent 4"/>
    <w:basedOn w:val="88"/>
    <w:qFormat/>
    <w:uiPriority w:val="47"/>
    <w:tblPr>
      <w:tblBorders>
        <w:top w:val="single" w:color="FFD965" w:themeColor="accent4" w:themeTint="99" w:sz="2" w:space="0"/>
        <w:bottom w:val="single" w:color="FFD965" w:themeColor="accent4" w:themeTint="99" w:sz="2" w:space="0"/>
        <w:insideH w:val="single" w:color="FFD965" w:themeColor="accent4" w:themeTint="99" w:sz="2" w:space="0"/>
        <w:insideV w:val="single" w:color="FFD965" w:themeColor="accent4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FFD965" w:themeColor="accent4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FFD965" w:themeColor="accent4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33">
    <w:name w:val="Grid Table 2 Accent 5"/>
    <w:basedOn w:val="88"/>
    <w:qFormat/>
    <w:uiPriority w:val="47"/>
    <w:tblPr>
      <w:tblBorders>
        <w:top w:val="single" w:color="8EAADB" w:themeColor="accent5" w:themeTint="99" w:sz="2" w:space="0"/>
        <w:bottom w:val="single" w:color="8EAADB" w:themeColor="accent5" w:themeTint="99" w:sz="2" w:space="0"/>
        <w:insideH w:val="single" w:color="8EAADB" w:themeColor="accent5" w:themeTint="99" w:sz="2" w:space="0"/>
        <w:insideV w:val="single" w:color="8EAADB" w:themeColor="accent5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8EAADB" w:themeColor="accent5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8EAADB" w:themeColor="accent5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34">
    <w:name w:val="Grid Table 2 Accent 6"/>
    <w:basedOn w:val="88"/>
    <w:qFormat/>
    <w:uiPriority w:val="47"/>
    <w:tblPr>
      <w:tblBorders>
        <w:top w:val="single" w:color="A8D08D" w:themeColor="accent6" w:themeTint="99" w:sz="2" w:space="0"/>
        <w:bottom w:val="single" w:color="A8D08D" w:themeColor="accent6" w:themeTint="99" w:sz="2" w:space="0"/>
        <w:insideH w:val="single" w:color="A8D08D" w:themeColor="accent6" w:themeTint="99" w:sz="2" w:space="0"/>
        <w:insideV w:val="single" w:color="A8D08D" w:themeColor="accent6" w:themeTint="99" w:sz="2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bottom w:val="single" w:color="A8D08D" w:themeColor="accent6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top w:val="double" w:color="A8D08D" w:themeColor="accent6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35">
    <w:name w:val="Grid Table 3"/>
    <w:basedOn w:val="88"/>
    <w:qFormat/>
    <w:uiPriority w:val="48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36">
    <w:name w:val="Grid Table 3 Accent 1"/>
    <w:basedOn w:val="88"/>
    <w:qFormat/>
    <w:uiPriority w:val="48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37">
    <w:name w:val="Grid Table 3 Accent 2"/>
    <w:basedOn w:val="88"/>
    <w:qFormat/>
    <w:uiPriority w:val="48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38">
    <w:name w:val="Grid Table 3 Accent 3"/>
    <w:basedOn w:val="88"/>
    <w:qFormat/>
    <w:uiPriority w:val="48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39">
    <w:name w:val="Grid Table 3 Accent 4"/>
    <w:basedOn w:val="88"/>
    <w:qFormat/>
    <w:uiPriority w:val="48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40">
    <w:name w:val="Grid Table 3 Accent 5"/>
    <w:basedOn w:val="88"/>
    <w:qFormat/>
    <w:uiPriority w:val="48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41">
    <w:name w:val="Grid Table 3 Accent 6"/>
    <w:basedOn w:val="88"/>
    <w:qFormat/>
    <w:uiPriority w:val="48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42">
    <w:name w:val="Grid Table 4"/>
    <w:basedOn w:val="88"/>
    <w:qFormat/>
    <w:uiPriority w:val="49"/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43">
    <w:name w:val="Grid Table 4 Accent 1"/>
    <w:basedOn w:val="88"/>
    <w:qFormat/>
    <w:uiPriority w:val="49"/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5B9BD5" w:themeColor="accent1" w:sz="4" w:space="0"/>
          <w:left w:val="single" w:color="5B9BD5" w:themeColor="accent1" w:sz="4" w:space="0"/>
          <w:bottom w:val="single" w:color="5B9BD5" w:themeColor="accent1" w:sz="4" w:space="0"/>
          <w:right w:val="single" w:color="5B9BD5" w:themeColor="accent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cPr>
        <w:tcBorders>
          <w:top w:val="double" w:color="5B9BD5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44">
    <w:name w:val="Grid Table 4 Accent 2"/>
    <w:basedOn w:val="88"/>
    <w:qFormat/>
    <w:uiPriority w:val="49"/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ED7D31" w:themeColor="accent2" w:sz="4" w:space="0"/>
          <w:left w:val="single" w:color="ED7D31" w:themeColor="accent2" w:sz="4" w:space="0"/>
          <w:bottom w:val="single" w:color="ED7D31" w:themeColor="accent2" w:sz="4" w:space="0"/>
          <w:right w:val="single" w:color="ED7D31" w:themeColor="accent2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cPr>
        <w:tcBorders>
          <w:top w:val="double" w:color="ED7D31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45">
    <w:name w:val="Grid Table 4 Accent 3"/>
    <w:basedOn w:val="88"/>
    <w:qFormat/>
    <w:uiPriority w:val="49"/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A5A5A5" w:themeColor="accent3" w:sz="4" w:space="0"/>
          <w:left w:val="single" w:color="A5A5A5" w:themeColor="accent3" w:sz="4" w:space="0"/>
          <w:bottom w:val="single" w:color="A5A5A5" w:themeColor="accent3" w:sz="4" w:space="0"/>
          <w:right w:val="single" w:color="A5A5A5" w:themeColor="accent3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cPr>
        <w:tcBorders>
          <w:top w:val="double" w:color="A5A5A5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46">
    <w:name w:val="Grid Table 4 Accent 4"/>
    <w:basedOn w:val="88"/>
    <w:qFormat/>
    <w:uiPriority w:val="49"/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C000" w:themeColor="accent4" w:sz="4" w:space="0"/>
          <w:left w:val="single" w:color="FFC000" w:themeColor="accent4" w:sz="4" w:space="0"/>
          <w:bottom w:val="single" w:color="FFC000" w:themeColor="accent4" w:sz="4" w:space="0"/>
          <w:right w:val="single" w:color="FFC000" w:themeColor="accent4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cPr>
        <w:tcBorders>
          <w:top w:val="double" w:color="FFC000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47">
    <w:name w:val="Grid Table 4 Accent 5"/>
    <w:basedOn w:val="8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48">
    <w:name w:val="Grid Table 4 Accent 6"/>
    <w:basedOn w:val="88"/>
    <w:qFormat/>
    <w:uiPriority w:val="49"/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cPr>
        <w:tcBorders>
          <w:top w:val="double" w:color="70AD47" w:themeColor="accent6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49">
    <w:name w:val="Grid Table 5 Dark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000000" w:themeFill="text1"/>
      </w:tcPr>
    </w:tblStylePr>
    <w:tblStylePr w:type="band1Vert">
      <w:tcPr>
        <w:shd w:val="clear" w:color="auto" w:fill="999999" w:themeFill="text1" w:themeFillTint="66"/>
      </w:tcPr>
    </w:tblStylePr>
    <w:tblStylePr w:type="band1Horz">
      <w:tcPr>
        <w:shd w:val="clear" w:color="auto" w:fill="999999" w:themeFill="text1" w:themeFillTint="66"/>
      </w:tcPr>
    </w:tblStylePr>
  </w:style>
  <w:style w:type="table" w:customStyle="1" w:styleId="450">
    <w:name w:val="Grid Table 5 Dark Accent 1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5B9BD5" w:themeFill="accent1"/>
      </w:tcPr>
    </w:tblStylePr>
    <w:tblStylePr w:type="band1Vert">
      <w:tcPr>
        <w:shd w:val="clear" w:color="auto" w:fill="BDD6EE" w:themeFill="accent1" w:themeFillTint="66"/>
      </w:tcPr>
    </w:tblStylePr>
    <w:tblStylePr w:type="band1Horz">
      <w:tcPr>
        <w:shd w:val="clear" w:color="auto" w:fill="BDD6EE" w:themeFill="accent1" w:themeFillTint="66"/>
      </w:tcPr>
    </w:tblStylePr>
  </w:style>
  <w:style w:type="table" w:customStyle="1" w:styleId="451">
    <w:name w:val="Grid Table 5 Dark Accent 2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ED7D31" w:themeFill="accent2"/>
      </w:tcPr>
    </w:tblStylePr>
    <w:tblStylePr w:type="band1Vert">
      <w:tcPr>
        <w:shd w:val="clear" w:color="auto" w:fill="F7CAAC" w:themeFill="accent2" w:themeFillTint="66"/>
      </w:tcPr>
    </w:tblStylePr>
    <w:tblStylePr w:type="band1Horz">
      <w:tcPr>
        <w:shd w:val="clear" w:color="auto" w:fill="F7CAAC" w:themeFill="accent2" w:themeFillTint="66"/>
      </w:tcPr>
    </w:tblStylePr>
  </w:style>
  <w:style w:type="table" w:customStyle="1" w:styleId="452">
    <w:name w:val="Grid Table 5 Dark Accent 3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CECEC" w:themeFill="accent3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A5A5A5" w:themeFill="accent3"/>
      </w:tcPr>
    </w:tblStylePr>
    <w:tblStylePr w:type="band1Vert">
      <w:tcPr>
        <w:shd w:val="clear" w:color="auto" w:fill="DADADA" w:themeFill="accent3" w:themeFillTint="66"/>
      </w:tcPr>
    </w:tblStylePr>
    <w:tblStylePr w:type="band1Horz">
      <w:tcPr>
        <w:shd w:val="clear" w:color="auto" w:fill="DADADA" w:themeFill="accent3" w:themeFillTint="66"/>
      </w:tcPr>
    </w:tblStylePr>
  </w:style>
  <w:style w:type="table" w:customStyle="1" w:styleId="453">
    <w:name w:val="Grid Table 5 Dark Accent 4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2CC" w:themeFill="accent4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FFC000" w:themeFill="accent4"/>
      </w:tcPr>
    </w:tblStylePr>
    <w:tblStylePr w:type="band1Vert">
      <w:tcPr>
        <w:shd w:val="clear" w:color="auto" w:fill="FFE599" w:themeFill="accent4" w:themeFillTint="66"/>
      </w:tcPr>
    </w:tblStylePr>
    <w:tblStylePr w:type="band1Horz">
      <w:tcPr>
        <w:shd w:val="clear" w:color="auto" w:fill="FFE599" w:themeFill="accent4" w:themeFillTint="66"/>
      </w:tcPr>
    </w:tblStylePr>
  </w:style>
  <w:style w:type="table" w:customStyle="1" w:styleId="454">
    <w:name w:val="Grid Table 5 Dark Accent 5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4472C4" w:themeFill="accent5"/>
      </w:tcPr>
    </w:tblStylePr>
    <w:tblStylePr w:type="band1Vert">
      <w:tcPr>
        <w:shd w:val="clear" w:color="auto" w:fill="B4C6E7" w:themeFill="accent5" w:themeFillTint="66"/>
      </w:tcPr>
    </w:tblStylePr>
    <w:tblStylePr w:type="band1Horz">
      <w:tcPr>
        <w:shd w:val="clear" w:color="auto" w:fill="B4C6E7" w:themeFill="accent5" w:themeFillTint="66"/>
      </w:tcPr>
    </w:tblStylePr>
  </w:style>
  <w:style w:type="table" w:customStyle="1" w:styleId="455">
    <w:name w:val="Grid Table 5 Dark Accent 6"/>
    <w:basedOn w:val="88"/>
    <w:qFormat/>
    <w:uiPriority w:val="50"/>
    <w:tblPr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  <w14:textFill>
          <w14:solidFill>
            <w14:schemeClr w14:val="bg1"/>
          </w14:solidFill>
        </w14:textFill>
      </w:rPr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70AD47" w:themeFill="accent6"/>
      </w:tcPr>
    </w:tblStylePr>
    <w:tblStylePr w:type="band1Vert">
      <w:tcPr>
        <w:shd w:val="clear" w:color="auto" w:fill="C5E0B3" w:themeFill="accent6" w:themeFillTint="66"/>
      </w:tcPr>
    </w:tblStylePr>
    <w:tblStylePr w:type="band1Horz">
      <w:tcPr>
        <w:shd w:val="clear" w:color="auto" w:fill="C5E0B3" w:themeFill="accent6" w:themeFillTint="66"/>
      </w:tcPr>
    </w:tblStylePr>
  </w:style>
  <w:style w:type="table" w:customStyle="1" w:styleId="456">
    <w:name w:val="Grid Table 6 Colorful"/>
    <w:basedOn w:val="88"/>
    <w:qFormat/>
    <w:uiPriority w:val="51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457">
    <w:name w:val="Grid Table 6 Colorful Accent 1"/>
    <w:basedOn w:val="88"/>
    <w:qFormat/>
    <w:uiPriority w:val="51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9CC2E5" w:themeColor="accent1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1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</w:style>
  <w:style w:type="table" w:customStyle="1" w:styleId="458">
    <w:name w:val="Grid Table 6 Colorful Accent 2"/>
    <w:basedOn w:val="88"/>
    <w:qFormat/>
    <w:uiPriority w:val="51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4B083" w:themeColor="accent2" w:themeTint="99" w:sz="12" w:space="0"/>
        </w:tcBorders>
      </w:tcPr>
    </w:tblStylePr>
    <w:tblStylePr w:type="lastRow">
      <w:rPr>
        <w:b/>
        <w:bCs/>
      </w:rPr>
      <w:tcPr>
        <w:tcBorders>
          <w:top w:val="double" w:color="F4B083" w:themeColor="accent2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</w:style>
  <w:style w:type="table" w:customStyle="1" w:styleId="459">
    <w:name w:val="Grid Table 6 Colorful Accent 3"/>
    <w:basedOn w:val="88"/>
    <w:qFormat/>
    <w:uiPriority w:val="51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C8C8C8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C8C8C8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</w:style>
  <w:style w:type="table" w:customStyle="1" w:styleId="460">
    <w:name w:val="Grid Table 6 Colorful Accent 4"/>
    <w:basedOn w:val="88"/>
    <w:qFormat/>
    <w:uiPriority w:val="51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FFD965" w:themeColor="accent4" w:themeTint="99" w:sz="12" w:space="0"/>
        </w:tcBorders>
      </w:tcPr>
    </w:tblStylePr>
    <w:tblStylePr w:type="lastRow">
      <w:rPr>
        <w:b/>
        <w:bCs/>
      </w:rPr>
      <w:tcPr>
        <w:tcBorders>
          <w:top w:val="double" w:color="FFD965" w:themeColor="accent4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</w:style>
  <w:style w:type="table" w:customStyle="1" w:styleId="461">
    <w:name w:val="Grid Table 6 Colorful Accent 5"/>
    <w:basedOn w:val="88"/>
    <w:qFormat/>
    <w:uiPriority w:val="51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8EAADB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8EAADB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</w:style>
  <w:style w:type="table" w:customStyle="1" w:styleId="462">
    <w:name w:val="Grid Table 6 Colorful Accent 6"/>
    <w:basedOn w:val="88"/>
    <w:qFormat/>
    <w:uiPriority w:val="51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A8D08D" w:themeColor="accent6" w:themeTint="99" w:sz="12" w:space="0"/>
        </w:tcBorders>
      </w:tcPr>
    </w:tblStylePr>
    <w:tblStylePr w:type="lastRow">
      <w:rPr>
        <w:b/>
        <w:bCs/>
      </w:rPr>
      <w:tcPr>
        <w:tcBorders>
          <w:top w:val="double" w:color="A8D08D" w:themeColor="accent6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</w:style>
  <w:style w:type="table" w:customStyle="1" w:styleId="463">
    <w:name w:val="Grid Table 7 Colorful"/>
    <w:basedOn w:val="88"/>
    <w:qFormat/>
    <w:uiPriority w:val="52"/>
    <w:rPr>
      <w:color w:val="000000" w:themeColor="text1"/>
      <w14:textFill>
        <w14:solidFill>
          <w14:schemeClr w14:val="tx1"/>
        </w14:solidFill>
      </w14:textFill>
    </w:rPr>
    <w:tblPr>
      <w:tblBorders>
        <w:top w:val="single" w:color="666666" w:themeColor="text1" w:themeTint="99" w:sz="4" w:space="0"/>
        <w:left w:val="single" w:color="666666" w:themeColor="text1" w:themeTint="99" w:sz="4" w:space="0"/>
        <w:bottom w:val="single" w:color="666666" w:themeColor="text1" w:themeTint="99" w:sz="4" w:space="0"/>
        <w:right w:val="single" w:color="666666" w:themeColor="text1" w:themeTint="99" w:sz="4" w:space="0"/>
        <w:insideH w:val="single" w:color="666666" w:themeColor="text1" w:themeTint="99" w:sz="4" w:space="0"/>
        <w:insideV w:val="single" w:color="666666" w:themeColor="tex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bottom w:val="single" w:color="666666" w:themeColor="text1" w:themeTint="99" w:sz="4" w:space="0"/>
        </w:tcBorders>
      </w:tcPr>
    </w:tblStylePr>
    <w:tblStylePr w:type="nwCell">
      <w:tcPr>
        <w:tcBorders>
          <w:bottom w:val="single" w:color="666666" w:themeColor="text1" w:themeTint="99" w:sz="4" w:space="0"/>
        </w:tcBorders>
      </w:tcPr>
    </w:tblStylePr>
    <w:tblStylePr w:type="seCell">
      <w:tcPr>
        <w:tcBorders>
          <w:top w:val="single" w:color="666666" w:themeColor="text1" w:themeTint="99" w:sz="4" w:space="0"/>
        </w:tcBorders>
      </w:tcPr>
    </w:tblStylePr>
    <w:tblStylePr w:type="swCell">
      <w:tcPr>
        <w:tcBorders>
          <w:top w:val="single" w:color="666666" w:themeColor="text1" w:themeTint="99" w:sz="4" w:space="0"/>
        </w:tcBorders>
      </w:tcPr>
    </w:tblStylePr>
  </w:style>
  <w:style w:type="table" w:customStyle="1" w:styleId="464">
    <w:name w:val="Grid Table 7 Colorful Accent 1"/>
    <w:basedOn w:val="88"/>
    <w:qFormat/>
    <w:uiPriority w:val="52"/>
    <w:rPr>
      <w:color w:val="2E75B6" w:themeColor="accent1" w:themeShade="BF"/>
    </w:rPr>
    <w:tblPr>
      <w:tblBorders>
        <w:top w:val="single" w:color="9CC2E5" w:themeColor="accent1" w:themeTint="99" w:sz="4" w:space="0"/>
        <w:left w:val="single" w:color="9CC2E5" w:themeColor="accent1" w:themeTint="99" w:sz="4" w:space="0"/>
        <w:bottom w:val="single" w:color="9CC2E5" w:themeColor="accent1" w:themeTint="99" w:sz="4" w:space="0"/>
        <w:right w:val="single" w:color="9CC2E5" w:themeColor="accent1" w:themeTint="99" w:sz="4" w:space="0"/>
        <w:insideH w:val="single" w:color="9CC2E5" w:themeColor="accent1" w:themeTint="99" w:sz="4" w:space="0"/>
        <w:insideV w:val="single" w:color="9CC2E5" w:themeColor="accent1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EEAF6" w:themeFill="accent1" w:themeFillTint="33"/>
      </w:tcPr>
    </w:tblStylePr>
    <w:tblStylePr w:type="band1Horz">
      <w:tcPr>
        <w:shd w:val="clear" w:color="auto" w:fill="DEEAF6" w:themeFill="accent1" w:themeFillTint="33"/>
      </w:tcPr>
    </w:tblStylePr>
    <w:tblStylePr w:type="neCell">
      <w:tcPr>
        <w:tcBorders>
          <w:bottom w:val="single" w:color="9CC2E5" w:themeColor="accent1" w:themeTint="99" w:sz="4" w:space="0"/>
        </w:tcBorders>
      </w:tcPr>
    </w:tblStylePr>
    <w:tblStylePr w:type="nwCell">
      <w:tcPr>
        <w:tcBorders>
          <w:bottom w:val="single" w:color="9CC2E5" w:themeColor="accent1" w:themeTint="99" w:sz="4" w:space="0"/>
        </w:tcBorders>
      </w:tcPr>
    </w:tblStylePr>
    <w:tblStylePr w:type="seCell">
      <w:tcPr>
        <w:tcBorders>
          <w:top w:val="single" w:color="9CC2E5" w:themeColor="accent1" w:themeTint="99" w:sz="4" w:space="0"/>
        </w:tcBorders>
      </w:tcPr>
    </w:tblStylePr>
    <w:tblStylePr w:type="swCell">
      <w:tcPr>
        <w:tcBorders>
          <w:top w:val="single" w:color="9CC2E5" w:themeColor="accent1" w:themeTint="99" w:sz="4" w:space="0"/>
        </w:tcBorders>
      </w:tcPr>
    </w:tblStylePr>
  </w:style>
  <w:style w:type="table" w:customStyle="1" w:styleId="465">
    <w:name w:val="Grid Table 7 Colorful Accent 2"/>
    <w:basedOn w:val="88"/>
    <w:qFormat/>
    <w:uiPriority w:val="52"/>
    <w:rPr>
      <w:color w:val="C55A11" w:themeColor="accent2" w:themeShade="BF"/>
    </w:rPr>
    <w:tblPr>
      <w:tblBorders>
        <w:top w:val="single" w:color="F4B083" w:themeColor="accent2" w:themeTint="99" w:sz="4" w:space="0"/>
        <w:left w:val="single" w:color="F4B083" w:themeColor="accent2" w:themeTint="99" w:sz="4" w:space="0"/>
        <w:bottom w:val="single" w:color="F4B083" w:themeColor="accent2" w:themeTint="99" w:sz="4" w:space="0"/>
        <w:right w:val="single" w:color="F4B083" w:themeColor="accent2" w:themeTint="99" w:sz="4" w:space="0"/>
        <w:insideH w:val="single" w:color="F4B083" w:themeColor="accent2" w:themeTint="99" w:sz="4" w:space="0"/>
        <w:insideV w:val="single" w:color="F4B083" w:themeColor="accent2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BE4D5" w:themeFill="accent2" w:themeFillTint="33"/>
      </w:tcPr>
    </w:tblStylePr>
    <w:tblStylePr w:type="band1Horz">
      <w:tcPr>
        <w:shd w:val="clear" w:color="auto" w:fill="FBE4D5" w:themeFill="accent2" w:themeFillTint="33"/>
      </w:tcPr>
    </w:tblStylePr>
    <w:tblStylePr w:type="neCell">
      <w:tcPr>
        <w:tcBorders>
          <w:bottom w:val="single" w:color="F4B083" w:themeColor="accent2" w:themeTint="99" w:sz="4" w:space="0"/>
        </w:tcBorders>
      </w:tcPr>
    </w:tblStylePr>
    <w:tblStylePr w:type="nwCell">
      <w:tcPr>
        <w:tcBorders>
          <w:bottom w:val="single" w:color="F4B083" w:themeColor="accent2" w:themeTint="99" w:sz="4" w:space="0"/>
        </w:tcBorders>
      </w:tcPr>
    </w:tblStylePr>
    <w:tblStylePr w:type="seCell">
      <w:tcPr>
        <w:tcBorders>
          <w:top w:val="single" w:color="F4B083" w:themeColor="accent2" w:themeTint="99" w:sz="4" w:space="0"/>
        </w:tcBorders>
      </w:tcPr>
    </w:tblStylePr>
    <w:tblStylePr w:type="swCell">
      <w:tcPr>
        <w:tcBorders>
          <w:top w:val="single" w:color="F4B083" w:themeColor="accent2" w:themeTint="99" w:sz="4" w:space="0"/>
        </w:tcBorders>
      </w:tcPr>
    </w:tblStylePr>
  </w:style>
  <w:style w:type="table" w:customStyle="1" w:styleId="466">
    <w:name w:val="Grid Table 7 Colorful Accent 3"/>
    <w:basedOn w:val="88"/>
    <w:qFormat/>
    <w:uiPriority w:val="52"/>
    <w:rPr>
      <w:color w:val="7C7C7C" w:themeColor="accent3" w:themeShade="BF"/>
    </w:rPr>
    <w:tblPr>
      <w:tblBorders>
        <w:top w:val="single" w:color="C8C8C8" w:themeColor="accent3" w:themeTint="99" w:sz="4" w:space="0"/>
        <w:left w:val="single" w:color="C8C8C8" w:themeColor="accent3" w:themeTint="99" w:sz="4" w:space="0"/>
        <w:bottom w:val="single" w:color="C8C8C8" w:themeColor="accent3" w:themeTint="99" w:sz="4" w:space="0"/>
        <w:right w:val="single" w:color="C8C8C8" w:themeColor="accent3" w:themeTint="99" w:sz="4" w:space="0"/>
        <w:insideH w:val="single" w:color="C8C8C8" w:themeColor="accent3" w:themeTint="99" w:sz="4" w:space="0"/>
        <w:insideV w:val="single" w:color="C8C8C8" w:themeColor="accent3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CECEC" w:themeFill="accent3" w:themeFillTint="33"/>
      </w:tcPr>
    </w:tblStylePr>
    <w:tblStylePr w:type="band1Horz">
      <w:tcPr>
        <w:shd w:val="clear" w:color="auto" w:fill="ECECEC" w:themeFill="accent3" w:themeFillTint="33"/>
      </w:tcPr>
    </w:tblStylePr>
    <w:tblStylePr w:type="neCell">
      <w:tcPr>
        <w:tcBorders>
          <w:bottom w:val="single" w:color="C8C8C8" w:themeColor="accent3" w:themeTint="99" w:sz="4" w:space="0"/>
        </w:tcBorders>
      </w:tcPr>
    </w:tblStylePr>
    <w:tblStylePr w:type="nwCell">
      <w:tcPr>
        <w:tcBorders>
          <w:bottom w:val="single" w:color="C8C8C8" w:themeColor="accent3" w:themeTint="99" w:sz="4" w:space="0"/>
        </w:tcBorders>
      </w:tcPr>
    </w:tblStylePr>
    <w:tblStylePr w:type="seCell">
      <w:tcPr>
        <w:tcBorders>
          <w:top w:val="single" w:color="C8C8C8" w:themeColor="accent3" w:themeTint="99" w:sz="4" w:space="0"/>
        </w:tcBorders>
      </w:tcPr>
    </w:tblStylePr>
    <w:tblStylePr w:type="swCell">
      <w:tcPr>
        <w:tcBorders>
          <w:top w:val="single" w:color="C8C8C8" w:themeColor="accent3" w:themeTint="99" w:sz="4" w:space="0"/>
        </w:tcBorders>
      </w:tcPr>
    </w:tblStylePr>
  </w:style>
  <w:style w:type="table" w:customStyle="1" w:styleId="467">
    <w:name w:val="Grid Table 7 Colorful Accent 4"/>
    <w:basedOn w:val="88"/>
    <w:qFormat/>
    <w:uiPriority w:val="52"/>
    <w:rPr>
      <w:color w:val="BF9000" w:themeColor="accent4" w:themeShade="BF"/>
    </w:rPr>
    <w:tblPr>
      <w:tblBorders>
        <w:top w:val="single" w:color="FFD965" w:themeColor="accent4" w:themeTint="99" w:sz="4" w:space="0"/>
        <w:left w:val="single" w:color="FFD965" w:themeColor="accent4" w:themeTint="99" w:sz="4" w:space="0"/>
        <w:bottom w:val="single" w:color="FFD965" w:themeColor="accent4" w:themeTint="99" w:sz="4" w:space="0"/>
        <w:right w:val="single" w:color="FFD965" w:themeColor="accent4" w:themeTint="99" w:sz="4" w:space="0"/>
        <w:insideH w:val="single" w:color="FFD965" w:themeColor="accent4" w:themeTint="99" w:sz="4" w:space="0"/>
        <w:insideV w:val="single" w:color="FFD965" w:themeColor="accent4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FEF2CC" w:themeFill="accent4" w:themeFillTint="33"/>
      </w:tcPr>
    </w:tblStylePr>
    <w:tblStylePr w:type="band1Horz">
      <w:tcPr>
        <w:shd w:val="clear" w:color="auto" w:fill="FEF2CC" w:themeFill="accent4" w:themeFillTint="33"/>
      </w:tcPr>
    </w:tblStylePr>
    <w:tblStylePr w:type="neCell">
      <w:tcPr>
        <w:tcBorders>
          <w:bottom w:val="single" w:color="FFD965" w:themeColor="accent4" w:themeTint="99" w:sz="4" w:space="0"/>
        </w:tcBorders>
      </w:tcPr>
    </w:tblStylePr>
    <w:tblStylePr w:type="nwCell">
      <w:tcPr>
        <w:tcBorders>
          <w:bottom w:val="single" w:color="FFD965" w:themeColor="accent4" w:themeTint="99" w:sz="4" w:space="0"/>
        </w:tcBorders>
      </w:tcPr>
    </w:tblStylePr>
    <w:tblStylePr w:type="seCell">
      <w:tcPr>
        <w:tcBorders>
          <w:top w:val="single" w:color="FFD965" w:themeColor="accent4" w:themeTint="99" w:sz="4" w:space="0"/>
        </w:tcBorders>
      </w:tcPr>
    </w:tblStylePr>
    <w:tblStylePr w:type="swCell">
      <w:tcPr>
        <w:tcBorders>
          <w:top w:val="single" w:color="FFD965" w:themeColor="accent4" w:themeTint="99" w:sz="4" w:space="0"/>
        </w:tcBorders>
      </w:tcPr>
    </w:tblStylePr>
  </w:style>
  <w:style w:type="table" w:customStyle="1" w:styleId="468">
    <w:name w:val="Grid Table 7 Colorful Accent 5"/>
    <w:basedOn w:val="88"/>
    <w:qFormat/>
    <w:uiPriority w:val="52"/>
    <w:rPr>
      <w:color w:val="2F5597" w:themeColor="accent5" w:themeShade="BF"/>
    </w:rPr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D9E2F3" w:themeFill="accent5" w:themeFillTint="33"/>
      </w:tcPr>
    </w:tblStylePr>
    <w:tblStylePr w:type="band1Horz">
      <w:tcPr>
        <w:shd w:val="clear" w:color="auto" w:fill="D9E2F3" w:themeFill="accent5" w:themeFillTint="33"/>
      </w:tcPr>
    </w:tblStylePr>
    <w:tblStylePr w:type="neCell">
      <w:tcPr>
        <w:tcBorders>
          <w:bottom w:val="single" w:color="8EAADB" w:themeColor="accent5" w:themeTint="99" w:sz="4" w:space="0"/>
        </w:tcBorders>
      </w:tcPr>
    </w:tblStylePr>
    <w:tblStylePr w:type="nwCell">
      <w:tcPr>
        <w:tcBorders>
          <w:bottom w:val="single" w:color="8EAADB" w:themeColor="accent5" w:themeTint="99" w:sz="4" w:space="0"/>
        </w:tcBorders>
      </w:tcPr>
    </w:tblStylePr>
    <w:tblStylePr w:type="seCell">
      <w:tcPr>
        <w:tcBorders>
          <w:top w:val="single" w:color="8EAADB" w:themeColor="accent5" w:themeTint="99" w:sz="4" w:space="0"/>
        </w:tcBorders>
      </w:tcPr>
    </w:tblStylePr>
    <w:tblStylePr w:type="swCell">
      <w:tcPr>
        <w:tcBorders>
          <w:top w:val="single" w:color="8EAADB" w:themeColor="accent5" w:themeTint="99" w:sz="4" w:space="0"/>
        </w:tcBorders>
      </w:tcPr>
    </w:tblStylePr>
  </w:style>
  <w:style w:type="table" w:customStyle="1" w:styleId="469">
    <w:name w:val="Grid Table 7 Colorful Accent 6"/>
    <w:basedOn w:val="88"/>
    <w:qFormat/>
    <w:uiPriority w:val="52"/>
    <w:rPr>
      <w:color w:val="548235" w:themeColor="accent6" w:themeShade="BF"/>
    </w:rPr>
    <w:tblPr>
      <w:tblBorders>
        <w:top w:val="single" w:color="A8D08D" w:themeColor="accent6" w:themeTint="99" w:sz="4" w:space="0"/>
        <w:left w:val="single" w:color="A8D08D" w:themeColor="accent6" w:themeTint="99" w:sz="4" w:space="0"/>
        <w:bottom w:val="single" w:color="A8D08D" w:themeColor="accent6" w:themeTint="99" w:sz="4" w:space="0"/>
        <w:right w:val="single" w:color="A8D08D" w:themeColor="accent6" w:themeTint="99" w:sz="4" w:space="0"/>
        <w:insideH w:val="single" w:color="A8D08D" w:themeColor="accent6" w:themeTint="99" w:sz="4" w:space="0"/>
        <w:insideV w:val="single" w:color="A8D08D" w:themeColor="accent6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cPr>
        <w:shd w:val="clear" w:color="auto" w:fill="E2EFD9" w:themeFill="accent6" w:themeFillTint="33"/>
      </w:tcPr>
    </w:tblStylePr>
    <w:tblStylePr w:type="band1Horz">
      <w:tcPr>
        <w:shd w:val="clear" w:color="auto" w:fill="E2EFD9" w:themeFill="accent6" w:themeFillTint="33"/>
      </w:tcPr>
    </w:tblStylePr>
    <w:tblStylePr w:type="neCell">
      <w:tcPr>
        <w:tcBorders>
          <w:bottom w:val="single" w:color="A8D08D" w:themeColor="accent6" w:themeTint="99" w:sz="4" w:space="0"/>
        </w:tcBorders>
      </w:tcPr>
    </w:tblStylePr>
    <w:tblStylePr w:type="nwCell">
      <w:tcPr>
        <w:tcBorders>
          <w:bottom w:val="single" w:color="A8D08D" w:themeColor="accent6" w:themeTint="99" w:sz="4" w:space="0"/>
        </w:tcBorders>
      </w:tcPr>
    </w:tblStylePr>
    <w:tblStylePr w:type="seCell">
      <w:tcPr>
        <w:tcBorders>
          <w:top w:val="single" w:color="A8D08D" w:themeColor="accent6" w:themeTint="99" w:sz="4" w:space="0"/>
        </w:tcBorders>
      </w:tcPr>
    </w:tblStylePr>
    <w:tblStylePr w:type="swCell">
      <w:tcPr>
        <w:tcBorders>
          <w:top w:val="single" w:color="A8D08D" w:themeColor="accent6" w:themeTint="99" w:sz="4" w:space="0"/>
        </w:tcBorders>
      </w:tcPr>
    </w:tblStylePr>
  </w:style>
  <w:style w:type="table" w:customStyle="1" w:styleId="470">
    <w:name w:val="Grid Table Light"/>
    <w:basedOn w:val="88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71">
    <w:name w:val="尾注文本 Char"/>
    <w:basedOn w:val="231"/>
    <w:link w:val="56"/>
    <w:semiHidden/>
    <w:qFormat/>
    <w:uiPriority w:val="99"/>
    <w:rPr>
      <w:kern w:val="2"/>
      <w:sz w:val="21"/>
      <w:szCs w:val="24"/>
    </w:rPr>
  </w:style>
  <w:style w:type="character" w:customStyle="1" w:styleId="472">
    <w:name w:val="文档结构图 Char"/>
    <w:basedOn w:val="231"/>
    <w:link w:val="32"/>
    <w:semiHidden/>
    <w:qFormat/>
    <w:uiPriority w:val="99"/>
    <w:rPr>
      <w:rFonts w:ascii="Microsoft YaHei UI" w:eastAsia="Microsoft YaHei UI"/>
      <w:kern w:val="2"/>
      <w:sz w:val="18"/>
      <w:szCs w:val="18"/>
    </w:rPr>
  </w:style>
  <w:style w:type="table" w:customStyle="1" w:styleId="473">
    <w:name w:val="Plain Table 1"/>
    <w:basedOn w:val="88"/>
    <w:qFormat/>
    <w:uiPriority w:val="41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cPr>
        <w:tcBorders>
          <w:top w:val="double" w:color="BEBEBE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4">
    <w:name w:val="Plain Table 2"/>
    <w:basedOn w:val="88"/>
    <w:qFormat/>
    <w:uiPriority w:val="42"/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table" w:customStyle="1" w:styleId="475">
    <w:name w:val="Plain Table 3"/>
    <w:basedOn w:val="88"/>
    <w:qFormat/>
    <w:uiPriority w:val="43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ap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  <w:caps/>
      </w:rPr>
      <w:tcPr>
        <w:tcBorders>
          <w:top w:val="nil"/>
        </w:tcBorders>
      </w:tcPr>
    </w:tblStylePr>
    <w:tblStylePr w:type="firstCol">
      <w:rPr>
        <w:b/>
        <w:bCs/>
        <w:caps/>
      </w:rPr>
      <w:tcPr>
        <w:tcBorders>
          <w:right w:val="single" w:color="7E7E7E" w:themeColor="text1" w:themeTint="80" w:sz="4" w:space="0"/>
        </w:tcBorders>
      </w:tcPr>
    </w:tblStylePr>
    <w:tblStylePr w:type="lastCol">
      <w:rPr>
        <w:b/>
        <w:bCs/>
        <w:caps/>
      </w:rPr>
      <w:tcPr>
        <w:tcBorders>
          <w:left w:val="nil"/>
        </w:tcBorders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</w:style>
  <w:style w:type="table" w:customStyle="1" w:styleId="476">
    <w:name w:val="Plain Table 4"/>
    <w:basedOn w:val="88"/>
    <w:qFormat/>
    <w:uiPriority w:val="44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477">
    <w:name w:val="Plain Table 5"/>
    <w:basedOn w:val="88"/>
    <w:qFormat/>
    <w:uiPriority w:val="45"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hAnsiTheme="majorHAnsi" w:eastAsiaTheme="majorEastAsia" w:cstheme="majorBidi"/>
        <w:i/>
        <w:iCs/>
        <w:sz w:val="26"/>
      </w:rPr>
      <w:tcPr>
        <w:tcBorders>
          <w:bottom w:val="single" w:color="7E7E7E" w:themeColor="text1" w:themeTint="80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cPr>
        <w:tcBorders>
          <w:top w:val="single" w:color="7E7E7E" w:themeColor="text1" w:themeTint="80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cPr>
        <w:tcBorders>
          <w:right w:val="single" w:color="7E7E7E" w:themeColor="text1" w:themeTint="80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cPr>
        <w:tcBorders>
          <w:left w:val="single" w:color="7E7E7E" w:themeColor="text1" w:themeTint="80" w:sz="4" w:space="0"/>
        </w:tcBorders>
        <w:shd w:val="clear" w:color="auto" w:fill="FFFFFF" w:themeFill="background1"/>
      </w:tc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paragraph" w:styleId="478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479">
    <w:name w:val="信息标题 Char"/>
    <w:basedOn w:val="231"/>
    <w:link w:val="79"/>
    <w:semiHidden/>
    <w:qFormat/>
    <w:uiPriority w:val="99"/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styleId="480">
    <w:name w:val="Quote"/>
    <w:basedOn w:val="1"/>
    <w:next w:val="1"/>
    <w:link w:val="481"/>
    <w:qFormat/>
    <w:uiPriority w:val="29"/>
    <w:pPr>
      <w:spacing w:before="200" w:after="160"/>
      <w:ind w:left="864" w:right="864"/>
      <w:jc w:val="center"/>
    </w:pPr>
    <w:rPr>
      <w:i/>
      <w:iCs/>
      <w:color w:val="404040" w:themeColor="text1" w:themeTint="BF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1">
    <w:name w:val="引用 Char"/>
    <w:basedOn w:val="231"/>
    <w:link w:val="480"/>
    <w:qFormat/>
    <w:uiPriority w:val="29"/>
    <w:rPr>
      <w:i/>
      <w:iCs/>
      <w:color w:val="404040" w:themeColor="text1" w:themeTint="BF"/>
      <w:kern w:val="2"/>
      <w:sz w:val="21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styleId="482">
    <w:name w:val="Placeholder Text"/>
    <w:basedOn w:val="231"/>
    <w:semiHidden/>
    <w:qFormat/>
    <w:uiPriority w:val="99"/>
    <w:rPr>
      <w:color w:val="808080"/>
    </w:rPr>
  </w:style>
  <w:style w:type="character" w:customStyle="1" w:styleId="483">
    <w:name w:val="正文首行缩进 Char"/>
    <w:basedOn w:val="332"/>
    <w:link w:val="86"/>
    <w:semiHidden/>
    <w:qFormat/>
    <w:uiPriority w:val="99"/>
    <w:rPr>
      <w:kern w:val="2"/>
      <w:sz w:val="21"/>
      <w:szCs w:val="24"/>
    </w:rPr>
  </w:style>
  <w:style w:type="character" w:customStyle="1" w:styleId="484">
    <w:name w:val="正文文本缩进 Char"/>
    <w:basedOn w:val="231"/>
    <w:link w:val="41"/>
    <w:semiHidden/>
    <w:qFormat/>
    <w:uiPriority w:val="99"/>
    <w:rPr>
      <w:kern w:val="2"/>
      <w:sz w:val="21"/>
      <w:szCs w:val="24"/>
    </w:rPr>
  </w:style>
  <w:style w:type="character" w:customStyle="1" w:styleId="485">
    <w:name w:val="正文首行缩进 2 Char"/>
    <w:basedOn w:val="484"/>
    <w:link w:val="87"/>
    <w:semiHidden/>
    <w:qFormat/>
    <w:uiPriority w:val="99"/>
    <w:rPr>
      <w:kern w:val="2"/>
      <w:sz w:val="21"/>
      <w:szCs w:val="24"/>
    </w:rPr>
  </w:style>
  <w:style w:type="character" w:customStyle="1" w:styleId="486">
    <w:name w:val="正文文本 2 Char"/>
    <w:basedOn w:val="231"/>
    <w:link w:val="76"/>
    <w:semiHidden/>
    <w:qFormat/>
    <w:uiPriority w:val="99"/>
    <w:rPr>
      <w:kern w:val="2"/>
      <w:sz w:val="21"/>
      <w:szCs w:val="24"/>
    </w:rPr>
  </w:style>
  <w:style w:type="character" w:customStyle="1" w:styleId="487">
    <w:name w:val="正文文本 3 Char"/>
    <w:basedOn w:val="231"/>
    <w:link w:val="37"/>
    <w:semiHidden/>
    <w:qFormat/>
    <w:uiPriority w:val="99"/>
    <w:rPr>
      <w:kern w:val="2"/>
      <w:sz w:val="16"/>
      <w:szCs w:val="16"/>
    </w:rPr>
  </w:style>
  <w:style w:type="character" w:customStyle="1" w:styleId="488">
    <w:name w:val="正文文本缩进 2 Char"/>
    <w:basedOn w:val="231"/>
    <w:link w:val="55"/>
    <w:semiHidden/>
    <w:qFormat/>
    <w:uiPriority w:val="99"/>
    <w:rPr>
      <w:kern w:val="2"/>
      <w:sz w:val="21"/>
      <w:szCs w:val="24"/>
    </w:rPr>
  </w:style>
  <w:style w:type="character" w:customStyle="1" w:styleId="489">
    <w:name w:val="正文文本缩进 3 Char"/>
    <w:basedOn w:val="231"/>
    <w:link w:val="71"/>
    <w:semiHidden/>
    <w:qFormat/>
    <w:uiPriority w:val="99"/>
    <w:rPr>
      <w:kern w:val="2"/>
      <w:sz w:val="16"/>
      <w:szCs w:val="16"/>
    </w:rPr>
  </w:style>
  <w:style w:type="character" w:customStyle="1" w:styleId="490">
    <w:name w:val="注释标题 Char"/>
    <w:basedOn w:val="231"/>
    <w:link w:val="22"/>
    <w:semiHidden/>
    <w:qFormat/>
    <w:uiPriority w:val="99"/>
    <w:rPr>
      <w:kern w:val="2"/>
      <w:sz w:val="21"/>
      <w:szCs w:val="24"/>
    </w:rPr>
  </w:style>
  <w:style w:type="paragraph" w:customStyle="1" w:styleId="491">
    <w:name w:val="附录无标题章"/>
    <w:basedOn w:val="276"/>
    <w:qFormat/>
    <w:uiPriority w:val="0"/>
    <w:pPr>
      <w:spacing w:beforeLines="0" w:afterLines="0"/>
    </w:pPr>
    <w:rPr>
      <w:rFonts w:asciiTheme="majorEastAsia" w:eastAsiaTheme="majorEastAsia"/>
    </w:rPr>
  </w:style>
  <w:style w:type="paragraph" w:customStyle="1" w:styleId="492">
    <w:name w:val="附录一级无标题条"/>
    <w:basedOn w:val="277"/>
    <w:qFormat/>
    <w:uiPriority w:val="0"/>
    <w:pPr>
      <w:spacing w:beforeLines="0" w:afterLines="0"/>
    </w:pPr>
    <w:rPr>
      <w:rFonts w:asciiTheme="majorEastAsia" w:eastAsiaTheme="majorEastAsia"/>
    </w:rPr>
  </w:style>
  <w:style w:type="paragraph" w:customStyle="1" w:styleId="493">
    <w:name w:val="附录二级无标题条"/>
    <w:basedOn w:val="278"/>
    <w:qFormat/>
    <w:uiPriority w:val="0"/>
    <w:pPr>
      <w:spacing w:beforeLines="0" w:afterLines="0"/>
    </w:pPr>
    <w:rPr>
      <w:rFonts w:asciiTheme="majorEastAsia" w:eastAsiaTheme="majorEastAsia"/>
    </w:rPr>
  </w:style>
  <w:style w:type="paragraph" w:customStyle="1" w:styleId="494">
    <w:name w:val="附录三级无标题条"/>
    <w:basedOn w:val="279"/>
    <w:qFormat/>
    <w:uiPriority w:val="0"/>
    <w:pPr>
      <w:spacing w:beforeLines="0" w:afterLines="0"/>
    </w:pPr>
    <w:rPr>
      <w:rFonts w:asciiTheme="majorEastAsia" w:eastAsiaTheme="majorEastAsia"/>
    </w:rPr>
  </w:style>
  <w:style w:type="paragraph" w:customStyle="1" w:styleId="495">
    <w:name w:val="附录四级无标题条"/>
    <w:basedOn w:val="280"/>
    <w:qFormat/>
    <w:uiPriority w:val="0"/>
    <w:pPr>
      <w:spacing w:beforeLines="0" w:afterLines="0"/>
    </w:pPr>
    <w:rPr>
      <w:rFonts w:asciiTheme="majorEastAsia" w:eastAsiaTheme="majorEastAsia"/>
    </w:rPr>
  </w:style>
  <w:style w:type="paragraph" w:customStyle="1" w:styleId="496">
    <w:name w:val="标准标志TB"/>
    <w:basedOn w:val="1"/>
    <w:qFormat/>
    <w:uiPriority w:val="0"/>
    <w:pPr>
      <w:widowControl/>
      <w:shd w:val="solid" w:color="FFFFFF" w:fill="FFFFFF"/>
      <w:spacing w:line="0" w:lineRule="atLeast"/>
      <w:jc w:val="right"/>
    </w:pPr>
    <w:rPr>
      <w:rFonts w:ascii="Arial Black" w:hAnsi="Britannic Bold" w:eastAsia="Arial Unicode MS"/>
      <w:b/>
      <w:w w:val="110"/>
      <w:sz w:val="96"/>
      <w:szCs w:val="20"/>
    </w:rPr>
  </w:style>
  <w:style w:type="paragraph" w:customStyle="1" w:styleId="497">
    <w:name w:val="标准称谓TB"/>
    <w:basedOn w:val="1"/>
    <w:qFormat/>
    <w:uiPriority w:val="0"/>
    <w:pPr>
      <w:kinsoku w:val="0"/>
      <w:overflowPunct w:val="0"/>
      <w:autoSpaceDE w:val="0"/>
      <w:autoSpaceDN w:val="0"/>
      <w:spacing w:line="0" w:lineRule="atLeast"/>
      <w:jc w:val="center"/>
    </w:pPr>
    <w:rPr>
      <w:rFonts w:ascii="Arial Black" w:hAnsi="Arial Black" w:eastAsia="黑体"/>
      <w:bCs/>
      <w:w w:val="135"/>
      <w:kern w:val="0"/>
      <w:sz w:val="44"/>
      <w:szCs w:val="20"/>
    </w:rPr>
  </w:style>
  <w:style w:type="paragraph" w:customStyle="1" w:styleId="498">
    <w:name w:val="发布GB"/>
    <w:basedOn w:val="40"/>
    <w:qFormat/>
    <w:uiPriority w:val="0"/>
    <w:pPr>
      <w:spacing w:after="0" w:line="280" w:lineRule="exact"/>
      <w:ind w:left="284"/>
    </w:pPr>
    <w:rPr>
      <w:rFonts w:ascii="黑体" w:eastAsia="黑体"/>
      <w:kern w:val="3"/>
      <w:sz w:val="28"/>
    </w:rPr>
  </w:style>
  <w:style w:type="paragraph" w:customStyle="1" w:styleId="499">
    <w:name w:val="发布DB"/>
    <w:basedOn w:val="498"/>
    <w:qFormat/>
    <w:uiPriority w:val="0"/>
    <w:pPr>
      <w:ind w:left="567"/>
    </w:pPr>
  </w:style>
  <w:style w:type="paragraph" w:customStyle="1" w:styleId="500">
    <w:name w:val="发布HB"/>
    <w:basedOn w:val="498"/>
    <w:qFormat/>
    <w:uiPriority w:val="0"/>
    <w:pPr>
      <w:ind w:left="567"/>
    </w:pPr>
  </w:style>
  <w:style w:type="paragraph" w:customStyle="1" w:styleId="501">
    <w:name w:val="发布QB"/>
    <w:basedOn w:val="498"/>
    <w:qFormat/>
    <w:uiPriority w:val="0"/>
    <w:pPr>
      <w:ind w:left="567"/>
    </w:pPr>
  </w:style>
  <w:style w:type="paragraph" w:customStyle="1" w:styleId="502">
    <w:name w:val="发布TB"/>
    <w:basedOn w:val="498"/>
    <w:qFormat/>
    <w:uiPriority w:val="0"/>
    <w:pPr>
      <w:ind w:left="567"/>
    </w:pPr>
  </w:style>
  <w:style w:type="paragraph" w:customStyle="1" w:styleId="503">
    <w:name w:val="发布部门TB"/>
    <w:basedOn w:val="1"/>
    <w:qFormat/>
    <w:uiPriority w:val="0"/>
    <w:pPr>
      <w:widowControl/>
      <w:spacing w:line="360" w:lineRule="exact"/>
      <w:jc w:val="center"/>
    </w:pPr>
    <w:rPr>
      <w:rFonts w:ascii="宋体"/>
      <w:b/>
      <w:kern w:val="0"/>
      <w:sz w:val="36"/>
      <w:szCs w:val="20"/>
    </w:rPr>
  </w:style>
  <w:style w:type="paragraph" w:customStyle="1" w:styleId="504">
    <w:name w:val="标准标志CEC"/>
    <w:basedOn w:val="1"/>
    <w:qFormat/>
    <w:uiPriority w:val="0"/>
    <w:pPr>
      <w:jc w:val="right"/>
    </w:pPr>
    <w:rPr>
      <w:rFonts w:eastAsia="Times New Roman"/>
      <w:b/>
      <w:sz w:val="96"/>
      <w:szCs w:val="24"/>
    </w:rPr>
  </w:style>
  <w:style w:type="paragraph" w:customStyle="1" w:styleId="505">
    <w:name w:val="标准称谓CEC"/>
    <w:basedOn w:val="1"/>
    <w:qFormat/>
    <w:uiPriority w:val="0"/>
    <w:pPr>
      <w:jc w:val="center"/>
    </w:pPr>
    <w:rPr>
      <w:rFonts w:eastAsia="黑体"/>
      <w:b/>
      <w:w w:val="132"/>
      <w:kern w:val="0"/>
      <w:sz w:val="52"/>
      <w:szCs w:val="24"/>
    </w:rPr>
  </w:style>
  <w:style w:type="paragraph" w:customStyle="1" w:styleId="506">
    <w:name w:val="发布CEC"/>
    <w:basedOn w:val="498"/>
    <w:qFormat/>
    <w:uiPriority w:val="0"/>
  </w:style>
  <w:style w:type="paragraph" w:customStyle="1" w:styleId="507">
    <w:name w:val="发布部门CEC"/>
    <w:basedOn w:val="1"/>
    <w:qFormat/>
    <w:uiPriority w:val="0"/>
    <w:pPr>
      <w:snapToGrid w:val="0"/>
    </w:pPr>
    <w:rPr>
      <w:b/>
      <w:w w:val="135"/>
      <w:kern w:val="0"/>
      <w:sz w:val="36"/>
      <w:szCs w:val="24"/>
    </w:rPr>
  </w:style>
  <w:style w:type="paragraph" w:customStyle="1" w:styleId="508">
    <w:name w:val="标准正文公式"/>
    <w:basedOn w:val="1"/>
    <w:next w:val="1"/>
    <w:qFormat/>
    <w:uiPriority w:val="0"/>
    <w:pPr>
      <w:tabs>
        <w:tab w:val="center" w:pos="4678"/>
        <w:tab w:val="right" w:leader="middleDot" w:pos="9356"/>
      </w:tabs>
      <w:adjustRightInd w:val="0"/>
    </w:pPr>
    <w:rPr>
      <w:rFonts w:ascii="宋体" w:hAnsi="宋体"/>
    </w:rPr>
  </w:style>
  <w:style w:type="paragraph" w:customStyle="1" w:styleId="509">
    <w:name w:val="附录公式标号"/>
    <w:basedOn w:val="360"/>
    <w:qFormat/>
    <w:uiPriority w:val="0"/>
    <w:pPr>
      <w:numPr>
        <w:ilvl w:val="0"/>
        <w:numId w:val="26"/>
      </w:numPr>
      <w:snapToGrid w:val="0"/>
      <w:spacing w:line="14" w:lineRule="atLeast"/>
      <w:ind w:firstLineChars="0"/>
    </w:pPr>
    <w:rPr>
      <w:color w:val="FFFFFF" w:themeColor="background1"/>
      <w:sz w:val="2"/>
      <w14:textFill>
        <w14:solidFill>
          <w14:schemeClr w14:val="bg1"/>
        </w14:solidFill>
      </w14:textFill>
    </w:rPr>
  </w:style>
  <w:style w:type="paragraph" w:customStyle="1" w:styleId="510">
    <w:name w:val="附录公式编号"/>
    <w:basedOn w:val="40"/>
    <w:qFormat/>
    <w:uiPriority w:val="0"/>
    <w:pPr>
      <w:numPr>
        <w:ilvl w:val="1"/>
        <w:numId w:val="26"/>
      </w:numPr>
    </w:pPr>
  </w:style>
  <w:style w:type="paragraph" w:customStyle="1" w:styleId="511">
    <w:name w:val="引言二级条标题"/>
    <w:basedOn w:val="1"/>
    <w:next w:val="258"/>
    <w:qFormat/>
    <w:uiPriority w:val="0"/>
    <w:pPr>
      <w:widowControl/>
      <w:numPr>
        <w:ilvl w:val="2"/>
        <w:numId w:val="27"/>
      </w:numPr>
      <w:autoSpaceDE w:val="0"/>
      <w:autoSpaceDN w:val="0"/>
      <w:spacing w:beforeLines="50" w:afterLines="50"/>
    </w:pPr>
    <w:rPr>
      <w:rFonts w:ascii="黑体" w:eastAsia="黑体"/>
      <w:kern w:val="0"/>
      <w:szCs w:val="20"/>
    </w:rPr>
  </w:style>
  <w:style w:type="paragraph" w:customStyle="1" w:styleId="512">
    <w:name w:val="引言二级无标题条"/>
    <w:basedOn w:val="511"/>
    <w:next w:val="25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513">
    <w:name w:val="引言三级条标题"/>
    <w:basedOn w:val="1"/>
    <w:next w:val="258"/>
    <w:qFormat/>
    <w:uiPriority w:val="0"/>
    <w:pPr>
      <w:widowControl/>
      <w:numPr>
        <w:ilvl w:val="3"/>
        <w:numId w:val="27"/>
      </w:numPr>
      <w:autoSpaceDE w:val="0"/>
      <w:autoSpaceDN w:val="0"/>
      <w:spacing w:beforeLines="50" w:afterLines="50"/>
    </w:pPr>
    <w:rPr>
      <w:rFonts w:ascii="黑体" w:eastAsia="黑体"/>
      <w:kern w:val="0"/>
      <w:szCs w:val="20"/>
    </w:rPr>
  </w:style>
  <w:style w:type="paragraph" w:customStyle="1" w:styleId="514">
    <w:name w:val="引言三级无标题条"/>
    <w:basedOn w:val="513"/>
    <w:next w:val="25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515">
    <w:name w:val="引言四级条标题"/>
    <w:basedOn w:val="1"/>
    <w:next w:val="258"/>
    <w:qFormat/>
    <w:uiPriority w:val="0"/>
    <w:pPr>
      <w:widowControl/>
      <w:numPr>
        <w:ilvl w:val="4"/>
        <w:numId w:val="27"/>
      </w:numPr>
      <w:autoSpaceDE w:val="0"/>
      <w:autoSpaceDN w:val="0"/>
      <w:spacing w:beforeLines="50" w:afterLines="50"/>
    </w:pPr>
    <w:rPr>
      <w:rFonts w:ascii="黑体" w:eastAsia="黑体"/>
      <w:kern w:val="0"/>
      <w:szCs w:val="20"/>
    </w:rPr>
  </w:style>
  <w:style w:type="paragraph" w:customStyle="1" w:styleId="516">
    <w:name w:val="引言四级无标题条"/>
    <w:basedOn w:val="515"/>
    <w:next w:val="25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517">
    <w:name w:val="引言五级条标题"/>
    <w:basedOn w:val="1"/>
    <w:next w:val="258"/>
    <w:qFormat/>
    <w:uiPriority w:val="0"/>
    <w:pPr>
      <w:widowControl/>
      <w:numPr>
        <w:ilvl w:val="5"/>
        <w:numId w:val="27"/>
      </w:numPr>
      <w:autoSpaceDE w:val="0"/>
      <w:autoSpaceDN w:val="0"/>
      <w:spacing w:beforeLines="50" w:afterLines="50"/>
    </w:pPr>
    <w:rPr>
      <w:rFonts w:ascii="黑体" w:eastAsia="黑体"/>
      <w:kern w:val="0"/>
      <w:szCs w:val="20"/>
    </w:rPr>
  </w:style>
  <w:style w:type="paragraph" w:customStyle="1" w:styleId="518">
    <w:name w:val="引言五级无标题条"/>
    <w:basedOn w:val="517"/>
    <w:next w:val="25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519">
    <w:name w:val="引言一级条标题"/>
    <w:basedOn w:val="1"/>
    <w:next w:val="258"/>
    <w:qFormat/>
    <w:uiPriority w:val="0"/>
    <w:pPr>
      <w:widowControl/>
      <w:numPr>
        <w:ilvl w:val="1"/>
        <w:numId w:val="27"/>
      </w:numPr>
      <w:autoSpaceDE w:val="0"/>
      <w:autoSpaceDN w:val="0"/>
      <w:spacing w:beforeLines="50" w:afterLines="50"/>
    </w:pPr>
    <w:rPr>
      <w:rFonts w:ascii="黑体" w:eastAsia="黑体"/>
      <w:kern w:val="0"/>
      <w:szCs w:val="20"/>
    </w:rPr>
  </w:style>
  <w:style w:type="paragraph" w:customStyle="1" w:styleId="520">
    <w:name w:val="引言一级无标题条"/>
    <w:basedOn w:val="519"/>
    <w:next w:val="258"/>
    <w:qFormat/>
    <w:uiPriority w:val="0"/>
    <w:pPr>
      <w:spacing w:beforeLines="0" w:afterLines="0" w:line="276" w:lineRule="auto"/>
    </w:pPr>
    <w:rPr>
      <w:rFonts w:ascii="宋体" w:eastAsia="宋体"/>
    </w:rPr>
  </w:style>
  <w:style w:type="paragraph" w:customStyle="1" w:styleId="521">
    <w:name w:val="前言标题"/>
    <w:next w:val="1"/>
    <w:qFormat/>
    <w:uiPriority w:val="0"/>
    <w:pPr>
      <w:numPr>
        <w:ilvl w:val="0"/>
        <w:numId w:val="28"/>
      </w:numPr>
      <w:shd w:val="clear" w:color="FFFFFF" w:fill="FFFFFF"/>
      <w:spacing w:before="540" w:after="600"/>
      <w:jc w:val="center"/>
      <w:outlineLvl w:val="0"/>
    </w:pPr>
    <w:rPr>
      <w:rFonts w:ascii="黑体" w:hAnsi="Times New Roman" w:eastAsia="黑体" w:cs="Times New Roman"/>
      <w:sz w:val="32"/>
      <w:lang w:val="en-US" w:eastAsia="zh-CN" w:bidi="ar-SA"/>
    </w:rPr>
  </w:style>
  <w:style w:type="paragraph" w:customStyle="1" w:styleId="522">
    <w:name w:val="列项·（二级）"/>
    <w:basedOn w:val="325"/>
    <w:qFormat/>
    <w:uiPriority w:val="0"/>
    <w:pPr>
      <w:ind w:left="1260" w:leftChars="400" w:hanging="420"/>
    </w:pPr>
  </w:style>
  <w:style w:type="paragraph" w:customStyle="1" w:styleId="523">
    <w:name w:val="列项——（二级）"/>
    <w:basedOn w:val="285"/>
    <w:qFormat/>
    <w:uiPriority w:val="0"/>
    <w:pPr>
      <w:ind w:left="1260" w:leftChars="400" w:hanging="200" w:hangingChars="200"/>
    </w:pPr>
  </w:style>
  <w:style w:type="paragraph" w:customStyle="1" w:styleId="524">
    <w:name w:val="参考文献编号"/>
    <w:basedOn w:val="258"/>
    <w:qFormat/>
    <w:uiPriority w:val="0"/>
    <w:pPr>
      <w:numPr>
        <w:ilvl w:val="0"/>
        <w:numId w:val="29"/>
      </w:numPr>
      <w:ind w:firstLine="420"/>
    </w:pPr>
  </w:style>
  <w:style w:type="paragraph" w:customStyle="1" w:styleId="525">
    <w:name w:val="表格正文"/>
    <w:basedOn w:val="1"/>
    <w:qFormat/>
    <w:uiPriority w:val="0"/>
    <w:rPr>
      <w:rFonts w:ascii="宋体"/>
      <w:sz w:val="18"/>
      <w:szCs w:val="24"/>
    </w:rPr>
  </w:style>
  <w:style w:type="paragraph" w:customStyle="1" w:styleId="526">
    <w:name w:val="表格段"/>
    <w:basedOn w:val="258"/>
    <w:qFormat/>
    <w:uiPriority w:val="0"/>
    <w:pPr>
      <w:ind w:firstLine="420"/>
    </w:pPr>
    <w:rPr>
      <w:sz w:val="18"/>
    </w:rPr>
  </w:style>
  <w:style w:type="paragraph" w:customStyle="1" w:styleId="527">
    <w:name w:val="表格脚注"/>
    <w:basedOn w:val="525"/>
    <w:next w:val="525"/>
    <w:qFormat/>
    <w:uiPriority w:val="0"/>
    <w:pPr>
      <w:numPr>
        <w:ilvl w:val="0"/>
        <w:numId w:val="30"/>
      </w:numPr>
      <w:adjustRightInd w:val="0"/>
      <w:jc w:val="left"/>
    </w:pPr>
    <w:rPr>
      <w:rFonts w:hAnsi="宋体"/>
      <w:szCs w:val="21"/>
    </w:rPr>
  </w:style>
  <w:style w:type="paragraph" w:customStyle="1" w:styleId="528">
    <w:name w:val="二级无"/>
    <w:basedOn w:val="261"/>
    <w:qFormat/>
    <w:uiPriority w:val="0"/>
    <w:pPr>
      <w:spacing w:before="0" w:beforeLines="0" w:after="0" w:afterLines="0"/>
      <w:ind w:left="0" w:firstLine="0"/>
    </w:pPr>
    <w:rPr>
      <w:rFonts w:ascii="宋体" w:eastAsia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.png"/><Relationship Id="rId13" Type="http://schemas.openxmlformats.org/officeDocument/2006/relationships/theme" Target="theme/theme1.xml"/><Relationship Id="rId12" Type="http://schemas.openxmlformats.org/officeDocument/2006/relationships/footer" Target="footer5.xml"/><Relationship Id="rId11" Type="http://schemas.openxmlformats.org/officeDocument/2006/relationships/header" Target="head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ysgz/C:\Users\win75\AppData\Roaming\&#26631;&#20934;&#32534;&#20889;&#27169;&#26495;\bzbx2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bzbx20.dotx</Template>
  <Company>Microsoft</Company>
  <Pages>7</Pages>
  <Words>1715</Words>
  <Characters>1909</Characters>
  <Lines>3</Lines>
  <Paragraphs>1</Paragraphs>
  <TotalTime>1</TotalTime>
  <ScaleCrop>false</ScaleCrop>
  <LinksUpToDate>false</LinksUpToDate>
  <CharactersWithSpaces>2035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2024-03-23T22:57:00Z</dcterms:created>
  <dc:creator>win75</dc:creator>
  <cp:lastModifiedBy>ysgz</cp:lastModifiedBy>
  <cp:lastPrinted>2024-06-17T19:40:00Z</cp:lastPrinted>
  <dcterms:modified xsi:type="dcterms:W3CDTF">2024-06-18T14:15:26Z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条文说明标记">
    <vt:lpwstr>无</vt:lpwstr>
  </property>
  <property fmtid="{D5CDD505-2E9C-101B-9397-08002B2CF9AE}" pid="3" name="文件标记">
    <vt:lpwstr>蓝元软件</vt:lpwstr>
  </property>
  <property fmtid="{D5CDD505-2E9C-101B-9397-08002B2CF9AE}" pid="4" name="标准版本">
    <vt:lpwstr>2020</vt:lpwstr>
  </property>
  <property fmtid="{D5CDD505-2E9C-101B-9397-08002B2CF9AE}" pid="5" name="ICS">
    <vt:lpwstr>ICS</vt:lpwstr>
  </property>
  <property fmtid="{D5CDD505-2E9C-101B-9397-08002B2CF9AE}" pid="6" name="CCS">
    <vt:lpwstr>CCS</vt:lpwstr>
  </property>
  <property fmtid="{D5CDD505-2E9C-101B-9397-08002B2CF9AE}" pid="7" name="BAH">
    <vt:lpwstr>备案号：</vt:lpwstr>
  </property>
  <property fmtid="{D5CDD505-2E9C-101B-9397-08002B2CF9AE}" pid="8" name="BT">
    <vt:lpwstr>黔东南州地方标准</vt:lpwstr>
  </property>
  <property fmtid="{D5CDD505-2E9C-101B-9397-08002B2CF9AE}" pid="9" name="BZBH">
    <vt:lpwstr>DB5226/T XXX-2024</vt:lpwstr>
  </property>
  <property fmtid="{D5CDD505-2E9C-101B-9397-08002B2CF9AE}" pid="10" name="TDBH">
    <vt:lpwstr>代替 DB</vt:lpwstr>
  </property>
  <property fmtid="{D5CDD505-2E9C-101B-9397-08002B2CF9AE}" pid="11" name="BZMC">
    <vt:lpwstr>合约食堂管理规范</vt:lpwstr>
  </property>
  <property fmtid="{D5CDD505-2E9C-101B-9397-08002B2CF9AE}" pid="12" name="YWMC">
    <vt:lpwstr>英文名称</vt:lpwstr>
  </property>
  <property fmtid="{D5CDD505-2E9C-101B-9397-08002B2CF9AE}" pid="13" name="CBCD">
    <vt:lpwstr>（与国际标准一致性程度的标识）</vt:lpwstr>
  </property>
  <property fmtid="{D5CDD505-2E9C-101B-9397-08002B2CF9AE}" pid="14" name="WGLB">
    <vt:lpwstr>（不设文稿类别）</vt:lpwstr>
  </property>
  <property fmtid="{D5CDD505-2E9C-101B-9397-08002B2CF9AE}" pid="15" name="FBRQ">
    <vt:lpwstr>20XX-XX-XX</vt:lpwstr>
  </property>
  <property fmtid="{D5CDD505-2E9C-101B-9397-08002B2CF9AE}" pid="16" name="SSRQ">
    <vt:lpwstr>20XX-XX-XX</vt:lpwstr>
  </property>
  <property fmtid="{D5CDD505-2E9C-101B-9397-08002B2CF9AE}" pid="17" name="BZLX">
    <vt:lpwstr>DB5226</vt:lpwstr>
  </property>
  <property fmtid="{D5CDD505-2E9C-101B-9397-08002B2CF9AE}" pid="18" name="标准类型">
    <vt:lpwstr>DB</vt:lpwstr>
  </property>
  <property fmtid="{D5CDD505-2E9C-101B-9397-08002B2CF9AE}" pid="19" name="FBDW">
    <vt:lpwstr>黔东南州市场监督管理局</vt:lpwstr>
  </property>
  <property fmtid="{D5CDD505-2E9C-101B-9397-08002B2CF9AE}" pid="20" name="IMAGE">
    <vt:lpwstr/>
  </property>
  <property fmtid="{D5CDD505-2E9C-101B-9397-08002B2CF9AE}" pid="21" name="KSOProductBuildVer">
    <vt:lpwstr>2052-11.8.2.10422</vt:lpwstr>
  </property>
  <property fmtid="{D5CDD505-2E9C-101B-9397-08002B2CF9AE}" pid="22" name="ICV">
    <vt:lpwstr>316C8781C4AA43AE9E7A41B3906D5C8F_13</vt:lpwstr>
  </property>
</Properties>
</file>